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B7A" w:rsidRDefault="00654B7A" w:rsidP="00654B7A">
      <w:pPr>
        <w:pStyle w:val="a4"/>
        <w:shd w:val="clear" w:color="auto" w:fill="auto"/>
        <w:spacing w:after="233" w:line="270" w:lineRule="exact"/>
        <w:jc w:val="center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                                                     УТВЕРЖДЁН</w:t>
      </w:r>
    </w:p>
    <w:p w:rsidR="00654B7A" w:rsidRDefault="00654B7A" w:rsidP="00654B7A">
      <w:pPr>
        <w:pStyle w:val="a4"/>
        <w:shd w:val="clear" w:color="auto" w:fill="auto"/>
        <w:spacing w:after="855" w:line="259" w:lineRule="exact"/>
        <w:ind w:left="5812" w:right="540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Постановлением администрации </w:t>
      </w:r>
      <w:proofErr w:type="spell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Ипатовского</w:t>
      </w:r>
      <w:proofErr w:type="spell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городского округа Ставропольского края </w:t>
      </w: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от</w:t>
      </w:r>
      <w:proofErr w:type="gram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________ № ____</w:t>
      </w:r>
    </w:p>
    <w:p w:rsidR="00654B7A" w:rsidRDefault="00654B7A" w:rsidP="00654B7A">
      <w:pPr>
        <w:pStyle w:val="22"/>
        <w:shd w:val="clear" w:color="auto" w:fill="auto"/>
        <w:spacing w:before="0" w:after="336"/>
        <w:ind w:right="200" w:firstLine="0"/>
      </w:pPr>
      <w:r>
        <w:rPr>
          <w:rStyle w:val="21"/>
          <w:color w:val="000000"/>
          <w:sz w:val="28"/>
          <w:szCs w:val="28"/>
        </w:rPr>
        <w:t xml:space="preserve">Административный регламент предоставления архивным отделом администрации </w:t>
      </w:r>
      <w:proofErr w:type="spellStart"/>
      <w:r>
        <w:rPr>
          <w:rStyle w:val="21"/>
          <w:color w:val="000000"/>
          <w:sz w:val="28"/>
          <w:szCs w:val="28"/>
        </w:rPr>
        <w:t>Ипатовского</w:t>
      </w:r>
      <w:proofErr w:type="spellEnd"/>
      <w:r>
        <w:rPr>
          <w:rStyle w:val="21"/>
          <w:color w:val="000000"/>
          <w:sz w:val="28"/>
          <w:szCs w:val="28"/>
        </w:rPr>
        <w:t xml:space="preserve"> городского округа Ставропольского края </w:t>
      </w:r>
      <w:r>
        <w:rPr>
          <w:rStyle w:val="21"/>
          <w:color w:val="000000"/>
        </w:rPr>
        <w:t>муниципальной услуги «Информационное обеспечение граждан, организаций и общественных объединений по документам муниципальной собственности, находящимся на хранении в архивных отделах администраций муниципальных районов и городских округов Ставропольского края»</w:t>
      </w:r>
    </w:p>
    <w:p w:rsidR="00654B7A" w:rsidRDefault="00654B7A" w:rsidP="00654B7A">
      <w:pPr>
        <w:pStyle w:val="22"/>
        <w:shd w:val="clear" w:color="auto" w:fill="auto"/>
        <w:spacing w:before="0" w:after="246" w:line="270" w:lineRule="exact"/>
        <w:ind w:left="20" w:firstLine="0"/>
        <w:jc w:val="center"/>
      </w:pPr>
      <w:r>
        <w:rPr>
          <w:rStyle w:val="21"/>
          <w:color w:val="000000"/>
        </w:rPr>
        <w:t>I. Общие положения</w:t>
      </w:r>
    </w:p>
    <w:p w:rsidR="00654B7A" w:rsidRDefault="00654B7A" w:rsidP="00654B7A">
      <w:pPr>
        <w:pStyle w:val="22"/>
        <w:shd w:val="clear" w:color="auto" w:fill="auto"/>
        <w:spacing w:before="0" w:after="0" w:line="240" w:lineRule="auto"/>
        <w:ind w:left="20" w:firstLine="0"/>
        <w:contextualSpacing/>
        <w:jc w:val="center"/>
      </w:pPr>
      <w:r>
        <w:rPr>
          <w:rStyle w:val="21"/>
          <w:color w:val="000000"/>
        </w:rPr>
        <w:t>1.1. Предмет регулирования административного</w:t>
      </w:r>
      <w:r w:rsidRPr="00792651">
        <w:rPr>
          <w:rStyle w:val="21"/>
          <w:color w:val="000000"/>
        </w:rPr>
        <w:t xml:space="preserve"> </w:t>
      </w:r>
      <w:r>
        <w:rPr>
          <w:rStyle w:val="21"/>
          <w:color w:val="000000"/>
        </w:rPr>
        <w:t>регламента</w:t>
      </w:r>
    </w:p>
    <w:p w:rsidR="00654B7A" w:rsidRDefault="00654B7A" w:rsidP="00654B7A">
      <w:pPr>
        <w:pStyle w:val="22"/>
        <w:shd w:val="clear" w:color="auto" w:fill="auto"/>
        <w:spacing w:before="0" w:after="336" w:line="240" w:lineRule="auto"/>
        <w:ind w:left="181" w:right="198" w:firstLine="527"/>
        <w:contextualSpacing/>
        <w:rPr>
          <w:rStyle w:val="10"/>
          <w:bCs/>
          <w:color w:val="000000"/>
          <w:sz w:val="28"/>
          <w:szCs w:val="28"/>
        </w:rPr>
      </w:pPr>
    </w:p>
    <w:p w:rsidR="00654B7A" w:rsidRPr="00654B7A" w:rsidRDefault="00654B7A" w:rsidP="00654B7A">
      <w:pPr>
        <w:pStyle w:val="a4"/>
        <w:numPr>
          <w:ilvl w:val="0"/>
          <w:numId w:val="2"/>
        </w:numPr>
        <w:shd w:val="clear" w:color="auto" w:fill="auto"/>
        <w:tabs>
          <w:tab w:val="left" w:pos="1489"/>
        </w:tabs>
        <w:spacing w:after="0" w:line="240" w:lineRule="auto"/>
        <w:ind w:left="20" w:right="20" w:firstLine="720"/>
        <w:contextualSpacing/>
        <w:jc w:val="both"/>
        <w:rPr>
          <w:rStyle w:val="10"/>
          <w:rFonts w:ascii="Courier New" w:hAnsi="Courier New"/>
          <w:b w:val="0"/>
          <w:bCs w:val="0"/>
          <w:shd w:val="clear" w:color="auto" w:fill="auto"/>
        </w:rPr>
      </w:pPr>
      <w:r w:rsidRPr="00654B7A">
        <w:rPr>
          <w:rStyle w:val="10"/>
          <w:b w:val="0"/>
          <w:bCs w:val="0"/>
          <w:color w:val="000000"/>
          <w:sz w:val="28"/>
          <w:szCs w:val="28"/>
        </w:rPr>
        <w:t xml:space="preserve"> </w:t>
      </w:r>
      <w:proofErr w:type="gramStart"/>
      <w:r w:rsidRPr="00654B7A">
        <w:rPr>
          <w:rStyle w:val="10"/>
          <w:b w:val="0"/>
          <w:bCs w:val="0"/>
          <w:color w:val="000000"/>
          <w:sz w:val="28"/>
          <w:szCs w:val="28"/>
        </w:rPr>
        <w:t>Административный регламент предоставления архивны</w:t>
      </w:r>
      <w:r w:rsidRPr="00654B7A">
        <w:rPr>
          <w:rStyle w:val="10"/>
          <w:b w:val="0"/>
          <w:bCs w:val="0"/>
          <w:color w:val="000000"/>
          <w:sz w:val="28"/>
          <w:szCs w:val="28"/>
        </w:rPr>
        <w:softHyphen/>
        <w:t xml:space="preserve">м отделом администрации </w:t>
      </w:r>
      <w:proofErr w:type="spellStart"/>
      <w:r w:rsidRPr="00654B7A">
        <w:rPr>
          <w:rStyle w:val="10"/>
          <w:b w:val="0"/>
          <w:bCs w:val="0"/>
          <w:color w:val="000000"/>
          <w:sz w:val="28"/>
          <w:szCs w:val="28"/>
        </w:rPr>
        <w:t>Ипатовского</w:t>
      </w:r>
      <w:proofErr w:type="spellEnd"/>
      <w:r w:rsidRPr="00654B7A">
        <w:rPr>
          <w:rStyle w:val="10"/>
          <w:b w:val="0"/>
          <w:bCs w:val="0"/>
          <w:color w:val="000000"/>
          <w:sz w:val="28"/>
          <w:szCs w:val="28"/>
        </w:rPr>
        <w:t xml:space="preserve"> городского округа Ставропольского края (далее - архивный отдел) </w:t>
      </w:r>
      <w:r w:rsidRPr="00654B7A">
        <w:rPr>
          <w:rStyle w:val="21"/>
          <w:b w:val="0"/>
          <w:color w:val="000000"/>
          <w:sz w:val="28"/>
          <w:szCs w:val="28"/>
        </w:rPr>
        <w:t>муниципальной</w:t>
      </w:r>
      <w:r w:rsidRPr="00654B7A">
        <w:rPr>
          <w:rStyle w:val="10"/>
          <w:b w:val="0"/>
          <w:bCs w:val="0"/>
          <w:color w:val="000000"/>
          <w:sz w:val="28"/>
          <w:szCs w:val="28"/>
        </w:rPr>
        <w:t xml:space="preserve"> услуги «Информационное обеспечение граждан, организаций и общественных объ</w:t>
      </w:r>
      <w:r w:rsidRPr="00654B7A">
        <w:rPr>
          <w:rStyle w:val="10"/>
          <w:b w:val="0"/>
          <w:bCs w:val="0"/>
          <w:color w:val="000000"/>
          <w:sz w:val="28"/>
          <w:szCs w:val="28"/>
        </w:rPr>
        <w:softHyphen/>
        <w:t xml:space="preserve">единений по документам </w:t>
      </w:r>
      <w:r w:rsidRPr="00654B7A">
        <w:rPr>
          <w:rStyle w:val="21"/>
          <w:b w:val="0"/>
          <w:color w:val="000000"/>
          <w:sz w:val="28"/>
          <w:szCs w:val="28"/>
        </w:rPr>
        <w:t>муниципальной собственности</w:t>
      </w:r>
      <w:r w:rsidRPr="00654B7A">
        <w:rPr>
          <w:rStyle w:val="10"/>
          <w:b w:val="0"/>
          <w:bCs w:val="0"/>
          <w:color w:val="000000"/>
          <w:sz w:val="28"/>
          <w:szCs w:val="28"/>
        </w:rPr>
        <w:t>, находя</w:t>
      </w:r>
      <w:r w:rsidRPr="00654B7A">
        <w:rPr>
          <w:rStyle w:val="10"/>
          <w:b w:val="0"/>
          <w:bCs w:val="0"/>
          <w:color w:val="000000"/>
          <w:sz w:val="28"/>
          <w:szCs w:val="28"/>
        </w:rPr>
        <w:softHyphen/>
        <w:t>щимся на хранении в архивных отделах администраций муници</w:t>
      </w:r>
      <w:r w:rsidRPr="00654B7A">
        <w:rPr>
          <w:rStyle w:val="10"/>
          <w:b w:val="0"/>
          <w:bCs w:val="0"/>
          <w:color w:val="000000"/>
          <w:sz w:val="28"/>
          <w:szCs w:val="28"/>
        </w:rPr>
        <w:softHyphen/>
        <w:t>пальных районов и городских округов Ставропольского края»</w:t>
      </w:r>
      <w:r w:rsidRPr="00654B7A">
        <w:rPr>
          <w:rStyle w:val="10"/>
          <w:bCs w:val="0"/>
          <w:color w:val="000000"/>
          <w:sz w:val="28"/>
          <w:szCs w:val="28"/>
        </w:rPr>
        <w:t xml:space="preserve"> </w:t>
      </w:r>
      <w:r w:rsidRPr="00654B7A">
        <w:rPr>
          <w:rStyle w:val="CordiaNew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(далее соот</w:t>
      </w:r>
      <w:r w:rsidRPr="00654B7A">
        <w:rPr>
          <w:rStyle w:val="CordiaNew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softHyphen/>
        <w:t>ветственно - Административный регламент, муниципальная услуга) опре</w:t>
      </w:r>
      <w:r w:rsidRPr="00654B7A">
        <w:rPr>
          <w:rStyle w:val="CordiaNew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softHyphen/>
        <w:t>деляет сроки и последовательность действий (административных процедур), а также порядок взаимодействия между должностными</w:t>
      </w:r>
      <w:proofErr w:type="gramEnd"/>
      <w:r w:rsidRPr="00654B7A">
        <w:rPr>
          <w:rStyle w:val="CordiaNew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лицами органов местного самоуправления муниципальных образований Ставропольского края при предоставлении </w:t>
      </w:r>
      <w:r w:rsidRPr="00654B7A">
        <w:rPr>
          <w:rStyle w:val="21"/>
          <w:b w:val="0"/>
          <w:color w:val="000000"/>
          <w:sz w:val="28"/>
          <w:szCs w:val="28"/>
        </w:rPr>
        <w:t>муниципальной</w:t>
      </w:r>
      <w:r w:rsidRPr="00654B7A">
        <w:rPr>
          <w:rStyle w:val="CordiaNew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услуги в целях повышения каче</w:t>
      </w:r>
      <w:r w:rsidRPr="00654B7A">
        <w:rPr>
          <w:rStyle w:val="CordiaNew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softHyphen/>
        <w:t>ства информационного обеспечения физических и юридических лиц.</w:t>
      </w:r>
    </w:p>
    <w:p w:rsidR="00654B7A" w:rsidRDefault="00654B7A" w:rsidP="00654B7A">
      <w:pPr>
        <w:pStyle w:val="a4"/>
        <w:numPr>
          <w:ilvl w:val="0"/>
          <w:numId w:val="2"/>
        </w:numPr>
        <w:shd w:val="clear" w:color="auto" w:fill="auto"/>
        <w:tabs>
          <w:tab w:val="left" w:pos="1489"/>
        </w:tabs>
        <w:spacing w:after="0" w:line="240" w:lineRule="auto"/>
        <w:ind w:left="20" w:right="20" w:firstLine="720"/>
        <w:contextualSpacing/>
        <w:jc w:val="both"/>
      </w:pPr>
      <w:r>
        <w:rPr>
          <w:rStyle w:val="10"/>
          <w:b w:val="0"/>
          <w:bCs w:val="0"/>
          <w:color w:val="000000"/>
        </w:rPr>
        <w:t>Исполнение обращений российских и иностранных граждан, а также лиц без гражданства, связанных с реализацией их законных прав и свобод, оформление в установленном порядке архивных выписок, справок, копии, направляемых в иностранные государства, осуществляется в соответ</w:t>
      </w:r>
      <w:r>
        <w:rPr>
          <w:rStyle w:val="10"/>
          <w:b w:val="0"/>
          <w:bCs w:val="0"/>
          <w:color w:val="000000"/>
        </w:rPr>
        <w:softHyphen/>
        <w:t>ствии с административными регламентами Федерального архивного агентства, комитета Ставропольского края по делам архивов.</w:t>
      </w:r>
    </w:p>
    <w:p w:rsidR="00654B7A" w:rsidRPr="00654B7A" w:rsidRDefault="00654B7A" w:rsidP="00654B7A">
      <w:pPr>
        <w:pStyle w:val="22"/>
        <w:shd w:val="clear" w:color="auto" w:fill="auto"/>
        <w:spacing w:before="0" w:after="336" w:line="240" w:lineRule="auto"/>
        <w:ind w:left="181" w:right="198" w:firstLine="527"/>
        <w:contextualSpacing/>
        <w:rPr>
          <w:sz w:val="28"/>
          <w:szCs w:val="28"/>
        </w:rPr>
      </w:pPr>
    </w:p>
    <w:p w:rsidR="00654B7A" w:rsidRDefault="00654B7A" w:rsidP="00654B7A">
      <w:pPr>
        <w:pStyle w:val="22"/>
        <w:numPr>
          <w:ilvl w:val="1"/>
          <w:numId w:val="39"/>
        </w:numPr>
        <w:shd w:val="clear" w:color="auto" w:fill="auto"/>
        <w:tabs>
          <w:tab w:val="left" w:pos="515"/>
        </w:tabs>
        <w:spacing w:before="0" w:after="0" w:line="322" w:lineRule="exact"/>
        <w:jc w:val="center"/>
        <w:rPr>
          <w:sz w:val="28"/>
          <w:szCs w:val="28"/>
        </w:rPr>
      </w:pPr>
      <w:r>
        <w:rPr>
          <w:rStyle w:val="21"/>
          <w:color w:val="000000"/>
          <w:sz w:val="28"/>
          <w:szCs w:val="28"/>
        </w:rPr>
        <w:t>Круг заявителей</w:t>
      </w:r>
    </w:p>
    <w:p w:rsidR="00654B7A" w:rsidRDefault="00654B7A" w:rsidP="00654B7A">
      <w:pPr>
        <w:pStyle w:val="a4"/>
        <w:shd w:val="clear" w:color="auto" w:fill="auto"/>
        <w:tabs>
          <w:tab w:val="left" w:pos="1407"/>
          <w:tab w:val="right" w:pos="9376"/>
        </w:tabs>
        <w:spacing w:after="0" w:line="322" w:lineRule="exact"/>
        <w:ind w:left="74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1.2.1. Получатели </w:t>
      </w:r>
      <w:r w:rsidR="001976CD" w:rsidRPr="00654B7A">
        <w:rPr>
          <w:rStyle w:val="21"/>
          <w:b w:val="0"/>
          <w:color w:val="000000"/>
          <w:sz w:val="28"/>
          <w:szCs w:val="28"/>
        </w:rPr>
        <w:t>муниципальной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услуги (далее - заявители):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</w:r>
    </w:p>
    <w:p w:rsidR="00654B7A" w:rsidRDefault="00654B7A" w:rsidP="00654B7A">
      <w:pPr>
        <w:pStyle w:val="a4"/>
        <w:shd w:val="clear" w:color="auto" w:fill="auto"/>
        <w:tabs>
          <w:tab w:val="left" w:pos="1023"/>
        </w:tabs>
        <w:spacing w:after="0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а)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граждане Российской Федерации;</w:t>
      </w:r>
    </w:p>
    <w:p w:rsidR="00654B7A" w:rsidRDefault="00654B7A" w:rsidP="00654B7A">
      <w:pPr>
        <w:pStyle w:val="a4"/>
        <w:shd w:val="clear" w:color="auto" w:fill="auto"/>
        <w:tabs>
          <w:tab w:val="left" w:pos="1076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б)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представители;</w:t>
      </w:r>
    </w:p>
    <w:p w:rsidR="00654B7A" w:rsidRDefault="00654B7A" w:rsidP="00654B7A">
      <w:pPr>
        <w:pStyle w:val="a4"/>
        <w:shd w:val="clear" w:color="auto" w:fill="auto"/>
        <w:tabs>
          <w:tab w:val="left" w:pos="1052"/>
        </w:tabs>
        <w:spacing w:after="60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 xml:space="preserve">иные лица, имеющие право на получение </w:t>
      </w:r>
      <w:r w:rsidR="001976CD" w:rsidRPr="00654B7A">
        <w:rPr>
          <w:rStyle w:val="21"/>
          <w:b w:val="0"/>
          <w:color w:val="000000"/>
          <w:sz w:val="28"/>
          <w:szCs w:val="28"/>
        </w:rPr>
        <w:t>муниципальной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услуги в 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lastRenderedPageBreak/>
        <w:t>соответствии с законодательством Российской Федерации либо в силу наде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ления их заявителями в порядке, установленном законодательством Россий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ской Федерации, полномочиями выступать от их имени.</w:t>
      </w:r>
    </w:p>
    <w:p w:rsidR="00654B7A" w:rsidRDefault="00654B7A" w:rsidP="00654B7A">
      <w:pPr>
        <w:pStyle w:val="22"/>
        <w:shd w:val="clear" w:color="auto" w:fill="auto"/>
        <w:tabs>
          <w:tab w:val="left" w:pos="1220"/>
        </w:tabs>
        <w:spacing w:before="0" w:after="0" w:line="322" w:lineRule="exact"/>
        <w:ind w:firstLine="0"/>
        <w:jc w:val="center"/>
        <w:rPr>
          <w:sz w:val="28"/>
          <w:szCs w:val="28"/>
        </w:rPr>
      </w:pPr>
      <w:r>
        <w:rPr>
          <w:rStyle w:val="21"/>
          <w:color w:val="000000"/>
          <w:sz w:val="28"/>
          <w:szCs w:val="28"/>
        </w:rPr>
        <w:t>1.3.Требования к порядку информирования о предоставлении</w:t>
      </w:r>
    </w:p>
    <w:p w:rsidR="00654B7A" w:rsidRDefault="001976CD" w:rsidP="00654B7A">
      <w:pPr>
        <w:pStyle w:val="22"/>
        <w:shd w:val="clear" w:color="auto" w:fill="auto"/>
        <w:spacing w:before="0" w:after="0" w:line="322" w:lineRule="exact"/>
        <w:ind w:left="40" w:firstLine="0"/>
        <w:jc w:val="center"/>
        <w:rPr>
          <w:sz w:val="28"/>
          <w:szCs w:val="28"/>
        </w:rPr>
      </w:pPr>
      <w:r w:rsidRPr="00654B7A">
        <w:rPr>
          <w:rStyle w:val="21"/>
          <w:color w:val="000000"/>
          <w:sz w:val="28"/>
          <w:szCs w:val="28"/>
        </w:rPr>
        <w:t>муниципальной</w:t>
      </w:r>
      <w:r w:rsidR="00654B7A">
        <w:rPr>
          <w:rStyle w:val="21"/>
          <w:color w:val="000000"/>
          <w:sz w:val="28"/>
          <w:szCs w:val="28"/>
        </w:rPr>
        <w:t xml:space="preserve"> услуги</w:t>
      </w:r>
    </w:p>
    <w:p w:rsidR="00654B7A" w:rsidRDefault="00654B7A" w:rsidP="00654B7A">
      <w:pPr>
        <w:pStyle w:val="a4"/>
        <w:shd w:val="clear" w:color="auto" w:fill="auto"/>
        <w:tabs>
          <w:tab w:val="left" w:pos="1484"/>
        </w:tabs>
        <w:spacing w:after="0" w:line="322" w:lineRule="exact"/>
        <w:ind w:right="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        1.3.1.Заявители получают информацию по вопросам предоставления </w:t>
      </w:r>
      <w:r w:rsidR="001976CD" w:rsidRPr="00654B7A">
        <w:rPr>
          <w:rStyle w:val="21"/>
          <w:b w:val="0"/>
          <w:color w:val="000000"/>
          <w:sz w:val="28"/>
          <w:szCs w:val="28"/>
        </w:rPr>
        <w:t>муниципальной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услуги:</w:t>
      </w:r>
    </w:p>
    <w:p w:rsidR="00654B7A" w:rsidRDefault="00654B7A" w:rsidP="00654B7A">
      <w:pPr>
        <w:pStyle w:val="a4"/>
        <w:shd w:val="clear" w:color="auto" w:fill="auto"/>
        <w:tabs>
          <w:tab w:val="left" w:pos="1119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а)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при непосредственном обращении в архивный отдел или Мно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гофункциональный центр предоставления государственных и муниципаль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ных услуг (далее - многофункциональный центр);</w:t>
      </w:r>
    </w:p>
    <w:p w:rsidR="00654B7A" w:rsidRDefault="00654B7A" w:rsidP="00654B7A">
      <w:pPr>
        <w:pStyle w:val="a4"/>
        <w:shd w:val="clear" w:color="auto" w:fill="auto"/>
        <w:tabs>
          <w:tab w:val="left" w:pos="1042"/>
        </w:tabs>
        <w:spacing w:after="0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б)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по телефону;</w:t>
      </w:r>
    </w:p>
    <w:p w:rsidR="00654B7A" w:rsidRDefault="00654B7A" w:rsidP="00654B7A">
      <w:pPr>
        <w:pStyle w:val="a4"/>
        <w:shd w:val="clear" w:color="auto" w:fill="auto"/>
        <w:tabs>
          <w:tab w:val="left" w:pos="1038"/>
        </w:tabs>
        <w:spacing w:after="0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по факсимильной связи;</w:t>
      </w:r>
    </w:p>
    <w:p w:rsidR="00654B7A" w:rsidRDefault="00654B7A" w:rsidP="00654B7A">
      <w:pPr>
        <w:pStyle w:val="a4"/>
        <w:shd w:val="clear" w:color="auto" w:fill="auto"/>
        <w:tabs>
          <w:tab w:val="left" w:pos="1018"/>
        </w:tabs>
        <w:spacing w:after="0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г)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по электронной почте;</w:t>
      </w:r>
    </w:p>
    <w:p w:rsidR="00654B7A" w:rsidRDefault="00654B7A" w:rsidP="00654B7A">
      <w:pPr>
        <w:pStyle w:val="a4"/>
        <w:shd w:val="clear" w:color="auto" w:fill="auto"/>
        <w:tabs>
          <w:tab w:val="left" w:pos="1047"/>
        </w:tabs>
        <w:spacing w:after="0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д</w:t>
      </w:r>
      <w:proofErr w:type="spell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на официальном сайте администрации;</w:t>
      </w:r>
    </w:p>
    <w:p w:rsidR="00654B7A" w:rsidRDefault="00654B7A" w:rsidP="00654B7A">
      <w:pPr>
        <w:pStyle w:val="a4"/>
        <w:shd w:val="clear" w:color="auto" w:fill="auto"/>
        <w:tabs>
          <w:tab w:val="left" w:pos="1090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е)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с использованием федеральной государственной информационной системы «Единый портал государственных и муниципальных услуг (функ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 xml:space="preserve">ций)» (далее - Единый портал), </w:t>
      </w:r>
      <w:hyperlink r:id="rId7" w:history="1">
        <w:r>
          <w:rPr>
            <w:rStyle w:val="a3"/>
            <w:sz w:val="28"/>
            <w:szCs w:val="28"/>
            <w:shd w:val="clear" w:color="auto" w:fill="FFFFFF"/>
            <w:lang w:val="en-US" w:eastAsia="en-US"/>
          </w:rPr>
          <w:t>www</w:t>
        </w:r>
        <w:r>
          <w:rPr>
            <w:rStyle w:val="a3"/>
            <w:sz w:val="28"/>
            <w:szCs w:val="28"/>
            <w:shd w:val="clear" w:color="auto" w:fill="FFFFFF"/>
            <w:lang w:eastAsia="en-US"/>
          </w:rPr>
          <w:t>.</w:t>
        </w:r>
        <w:proofErr w:type="spellStart"/>
        <w:r>
          <w:rPr>
            <w:rStyle w:val="a3"/>
            <w:sz w:val="28"/>
            <w:szCs w:val="28"/>
            <w:shd w:val="clear" w:color="auto" w:fill="FFFFFF"/>
            <w:lang w:val="en-US" w:eastAsia="en-US"/>
          </w:rPr>
          <w:t>gosuslugi</w:t>
        </w:r>
        <w:proofErr w:type="spellEnd"/>
        <w:r>
          <w:rPr>
            <w:rStyle w:val="a3"/>
            <w:sz w:val="28"/>
            <w:szCs w:val="28"/>
            <w:shd w:val="clear" w:color="auto" w:fill="FFFFFF"/>
            <w:lang w:eastAsia="en-US"/>
          </w:rPr>
          <w:t>.</w:t>
        </w:r>
        <w:proofErr w:type="spellStart"/>
        <w:r>
          <w:rPr>
            <w:rStyle w:val="a3"/>
            <w:sz w:val="28"/>
            <w:szCs w:val="28"/>
            <w:shd w:val="clear" w:color="auto" w:fill="FFFFFF"/>
            <w:lang w:val="en-US" w:eastAsia="en-US"/>
          </w:rPr>
          <w:t>ru</w:t>
        </w:r>
        <w:proofErr w:type="spellEnd"/>
      </w:hyperlink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  <w:lang w:eastAsia="en-US"/>
        </w:rPr>
        <w:t>;</w:t>
      </w:r>
    </w:p>
    <w:p w:rsidR="00654B7A" w:rsidRDefault="00654B7A" w:rsidP="00654B7A">
      <w:pPr>
        <w:pStyle w:val="a4"/>
        <w:shd w:val="clear" w:color="auto" w:fill="auto"/>
        <w:tabs>
          <w:tab w:val="left" w:pos="1105"/>
        </w:tabs>
        <w:spacing w:after="0" w:line="240" w:lineRule="auto"/>
        <w:ind w:left="20" w:right="20"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ж)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с использованием государственной информационной системы Став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ропольского края «Портал государственных и муниципальных услуг (функ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 xml:space="preserve">ций,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(далее - региональный портал), 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  <w:lang w:val="en-US" w:eastAsia="en-US"/>
        </w:rPr>
        <w:t>www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  <w:lang w:eastAsia="en-US"/>
        </w:rPr>
        <w:t>.26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  <w:lang w:val="en-US" w:eastAsia="en-US"/>
        </w:rPr>
        <w:t>go</w:t>
      </w:r>
      <w:r w:rsidRPr="00654B7A"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  <w:lang w:val="en-US" w:eastAsia="en-US"/>
        </w:rPr>
        <w:t>suslugi</w:t>
      </w:r>
      <w:proofErr w:type="spell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. </w:t>
      </w:r>
      <w:proofErr w:type="spell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  <w:lang w:val="en-US" w:eastAsia="en-US"/>
        </w:rPr>
        <w:t>ru</w:t>
      </w:r>
      <w:proofErr w:type="spell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  <w:lang w:eastAsia="en-US"/>
        </w:rPr>
        <w:t>;</w:t>
      </w:r>
    </w:p>
    <w:p w:rsidR="00654B7A" w:rsidRDefault="00654B7A" w:rsidP="00654B7A">
      <w:pPr>
        <w:pStyle w:val="3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ordiaNew"/>
          <w:rFonts w:ascii="Times New Roman" w:hAnsi="Times New Roman" w:cs="Times New Roman"/>
          <w:b w:val="0"/>
          <w:bCs w:val="0"/>
          <w:sz w:val="28"/>
          <w:szCs w:val="28"/>
        </w:rPr>
        <w:t>1.3.2. Архивный отдел располагается по адресу:</w:t>
      </w:r>
      <w:r>
        <w:rPr>
          <w:rFonts w:ascii="Times New Roman" w:hAnsi="Times New Roman" w:cs="Times New Roman"/>
          <w:sz w:val="28"/>
          <w:szCs w:val="28"/>
        </w:rPr>
        <w:t xml:space="preserve"> 356630, Ставропольский край,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района, г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патово, ул. Ленинградская, 86.</w:t>
      </w:r>
    </w:p>
    <w:p w:rsidR="00654B7A" w:rsidRDefault="00654B7A" w:rsidP="00654B7A">
      <w:pPr>
        <w:pStyle w:val="a4"/>
        <w:shd w:val="clear" w:color="auto" w:fill="auto"/>
        <w:tabs>
          <w:tab w:val="left" w:leader="underscore" w:pos="3207"/>
          <w:tab w:val="left" w:leader="underscore" w:pos="4191"/>
          <w:tab w:val="left" w:leader="underscore" w:pos="6884"/>
          <w:tab w:val="left" w:leader="underscore" w:pos="7863"/>
        </w:tabs>
        <w:spacing w:after="0" w:line="240" w:lineRule="auto"/>
        <w:ind w:left="20" w:right="2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График работы архивного отдела: прием заявителей вторник, четверг с 8.00 до 17.00 часов, перерыв с 12.00 до 13.00 часов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(кроме праздничных дней, а также дней, определенных графи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ком работы как не приемные, в случае установления таких дней), в пред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праздничные дни - с 8.00 до 16.00 часов, перерыв с 12.00 до 13.00 часов.</w:t>
      </w:r>
      <w:proofErr w:type="gramEnd"/>
    </w:p>
    <w:p w:rsidR="00654B7A" w:rsidRDefault="00654B7A" w:rsidP="00654B7A">
      <w:pPr>
        <w:pStyle w:val="a6"/>
        <w:tabs>
          <w:tab w:val="left" w:pos="851"/>
        </w:tabs>
        <w:ind w:left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1.3.3. Справочные телефоны: 8(86542) 5-67-11, 2-23-03, факс архивного отдела: 8(86542) 5-67-11.</w:t>
      </w:r>
    </w:p>
    <w:p w:rsidR="00654B7A" w:rsidRDefault="00654B7A" w:rsidP="00654B7A">
      <w:pPr>
        <w:pStyle w:val="a6"/>
        <w:tabs>
          <w:tab w:val="left" w:pos="851"/>
        </w:tabs>
        <w:ind w:left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1.3.4. Адрес официального сайта администрации городского округа (далее – официальный сайт)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ipatovo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org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54B7A" w:rsidRDefault="00654B7A" w:rsidP="00654B7A">
      <w:pPr>
        <w:pStyle w:val="a4"/>
        <w:shd w:val="clear" w:color="auto" w:fill="auto"/>
        <w:tabs>
          <w:tab w:val="left" w:pos="1407"/>
          <w:tab w:val="left" w:leader="underscore" w:pos="9188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электронной почты архивного отдела –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ipatovo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arhiv</w:t>
      </w:r>
      <w:proofErr w:type="spellEnd"/>
      <w:r>
        <w:rPr>
          <w:rFonts w:ascii="Times New Roman" w:hAnsi="Times New Roman"/>
          <w:sz w:val="28"/>
          <w:szCs w:val="28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yandex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.</w:t>
      </w:r>
    </w:p>
    <w:p w:rsidR="00654B7A" w:rsidRDefault="00654B7A" w:rsidP="00654B7A">
      <w:pPr>
        <w:pStyle w:val="a4"/>
        <w:shd w:val="clear" w:color="auto" w:fill="auto"/>
        <w:tabs>
          <w:tab w:val="left" w:pos="1455"/>
        </w:tabs>
        <w:spacing w:after="0" w:line="322" w:lineRule="exact"/>
        <w:ind w:right="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            1.3.5. Информация о месте нахождения и графике работы многофунк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ционального центра, телефоны и адрес сайта указаны в приложении 6 к настоящему Административному регламенту.</w:t>
      </w:r>
    </w:p>
    <w:p w:rsidR="00654B7A" w:rsidRDefault="00654B7A" w:rsidP="00654B7A">
      <w:pPr>
        <w:pStyle w:val="a4"/>
        <w:shd w:val="clear" w:color="auto" w:fill="auto"/>
        <w:tabs>
          <w:tab w:val="left" w:pos="1470"/>
        </w:tabs>
        <w:spacing w:after="0" w:line="322" w:lineRule="exact"/>
        <w:ind w:right="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            1.3.6. Информация о месте нахождения и графике работы территори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ально обособленных структурных подразделений многофункционального центра, телефоны указаны в приложении 7 к настоящему Административ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ному регламенту.</w:t>
      </w:r>
    </w:p>
    <w:p w:rsidR="00654B7A" w:rsidRDefault="00654B7A" w:rsidP="00654B7A">
      <w:pPr>
        <w:pStyle w:val="a4"/>
        <w:shd w:val="clear" w:color="auto" w:fill="auto"/>
        <w:tabs>
          <w:tab w:val="left" w:pos="1450"/>
        </w:tabs>
        <w:spacing w:after="0" w:line="322" w:lineRule="exact"/>
        <w:ind w:right="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lastRenderedPageBreak/>
        <w:t xml:space="preserve">              1.3.7. При консультировании по телефону либо при непосредственном обращении граждан в архивный отдел, многофункциональный центр долж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ностное лицо архивного отдела, многофункционального центра дает исчер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 xml:space="preserve">пывающую информацию по вопросам предоставления </w:t>
      </w:r>
      <w:r w:rsidR="001976CD" w:rsidRPr="00654B7A">
        <w:rPr>
          <w:rStyle w:val="21"/>
          <w:b w:val="0"/>
          <w:color w:val="000000"/>
          <w:sz w:val="28"/>
          <w:szCs w:val="28"/>
        </w:rPr>
        <w:t>муниципальной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услу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ги. Если приняв</w:t>
      </w:r>
      <w:r>
        <w:rPr>
          <w:rFonts w:ascii="Times New Roman" w:hAnsi="Times New Roman"/>
          <w:color w:val="000000"/>
          <w:sz w:val="28"/>
          <w:szCs w:val="28"/>
        </w:rPr>
        <w:t>ши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й телефонный звонок не имеет возможности ответить на поставленный вопрос, он должен сообщить заявителю номер телефона, по которому можно получить необходимую информацию.</w:t>
      </w:r>
    </w:p>
    <w:p w:rsidR="00654B7A" w:rsidRDefault="00654B7A" w:rsidP="00654B7A">
      <w:pPr>
        <w:pStyle w:val="a4"/>
        <w:shd w:val="clear" w:color="auto" w:fill="auto"/>
        <w:tabs>
          <w:tab w:val="left" w:pos="1455"/>
        </w:tabs>
        <w:spacing w:after="0" w:line="322" w:lineRule="exact"/>
        <w:ind w:right="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           1.3.8. По обращениям, поступив</w:t>
      </w:r>
      <w:r>
        <w:rPr>
          <w:rFonts w:ascii="Times New Roman" w:hAnsi="Times New Roman"/>
          <w:color w:val="000000"/>
          <w:sz w:val="28"/>
          <w:szCs w:val="28"/>
        </w:rPr>
        <w:t>ши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м по электронной почте, на офици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 xml:space="preserve">альный сайт, через Единый портал или региональный портал информация о предоставлении </w:t>
      </w:r>
      <w:r w:rsidR="001976CD" w:rsidRPr="00654B7A">
        <w:rPr>
          <w:rStyle w:val="21"/>
          <w:b w:val="0"/>
          <w:color w:val="000000"/>
          <w:sz w:val="28"/>
          <w:szCs w:val="28"/>
        </w:rPr>
        <w:t>муниципальной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услуги направляется на электронный адрес заявителя в срок, не превышающий трех рабочих дней со дня поступления обращения.</w:t>
      </w:r>
    </w:p>
    <w:p w:rsidR="00654B7A" w:rsidRDefault="00654B7A" w:rsidP="00654B7A">
      <w:pPr>
        <w:pStyle w:val="a4"/>
        <w:shd w:val="clear" w:color="auto" w:fill="auto"/>
        <w:tabs>
          <w:tab w:val="left" w:pos="1494"/>
        </w:tabs>
        <w:spacing w:after="0" w:line="322" w:lineRule="exact"/>
        <w:ind w:right="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          1.3.9. На информационном стенде, в месте предоставления </w:t>
      </w:r>
      <w:r w:rsidR="001976CD" w:rsidRPr="00654B7A">
        <w:rPr>
          <w:rStyle w:val="21"/>
          <w:b w:val="0"/>
          <w:color w:val="000000"/>
          <w:sz w:val="28"/>
          <w:szCs w:val="28"/>
        </w:rPr>
        <w:t>муниципальной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услуги, на официальном сайте размещается информация, необхо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димая для предоставления государственной услуги:</w:t>
      </w:r>
    </w:p>
    <w:p w:rsidR="00654B7A" w:rsidRDefault="00654B7A" w:rsidP="00654B7A">
      <w:pPr>
        <w:pStyle w:val="a4"/>
        <w:shd w:val="clear" w:color="auto" w:fill="auto"/>
        <w:tabs>
          <w:tab w:val="left" w:pos="1206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а)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 xml:space="preserve">административный регламент предоставления </w:t>
      </w:r>
      <w:r w:rsidR="001976CD" w:rsidRPr="00654B7A">
        <w:rPr>
          <w:rStyle w:val="21"/>
          <w:b w:val="0"/>
          <w:color w:val="000000"/>
          <w:sz w:val="28"/>
          <w:szCs w:val="28"/>
        </w:rPr>
        <w:t>муниципальной</w:t>
      </w:r>
      <w:r w:rsidR="001976CD"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услуги;</w:t>
      </w:r>
    </w:p>
    <w:p w:rsidR="00654B7A" w:rsidRDefault="00654B7A" w:rsidP="00654B7A">
      <w:pPr>
        <w:pStyle w:val="a4"/>
        <w:shd w:val="clear" w:color="auto" w:fill="auto"/>
        <w:tabs>
          <w:tab w:val="left" w:pos="1028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б)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термины и определения, которые необходимо знать и применять при обращении в архивный отдел;</w:t>
      </w:r>
    </w:p>
    <w:p w:rsidR="00654B7A" w:rsidRDefault="00654B7A" w:rsidP="00654B7A">
      <w:pPr>
        <w:pStyle w:val="a4"/>
        <w:shd w:val="clear" w:color="auto" w:fill="auto"/>
        <w:tabs>
          <w:tab w:val="left" w:pos="1038"/>
        </w:tabs>
        <w:spacing w:after="0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наиболее часто задаваемые вопросы и ответы на них;</w:t>
      </w:r>
    </w:p>
    <w:p w:rsidR="00654B7A" w:rsidRDefault="00654B7A" w:rsidP="00654B7A">
      <w:pPr>
        <w:pStyle w:val="a4"/>
        <w:shd w:val="clear" w:color="auto" w:fill="auto"/>
        <w:tabs>
          <w:tab w:val="left" w:pos="1033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г)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образцы заявлений (приложения 1, 2 к настоящему Административ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ному регламенту);</w:t>
      </w:r>
    </w:p>
    <w:p w:rsidR="00654B7A" w:rsidRDefault="00654B7A" w:rsidP="00654B7A">
      <w:pPr>
        <w:pStyle w:val="a4"/>
        <w:shd w:val="clear" w:color="auto" w:fill="auto"/>
        <w:tabs>
          <w:tab w:val="left" w:pos="1076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д</w:t>
      </w:r>
      <w:proofErr w:type="spell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перечень документов, предоставляемых заявителем в архивный от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дел и требования к этим документам;</w:t>
      </w:r>
    </w:p>
    <w:p w:rsidR="00654B7A" w:rsidRDefault="00654B7A" w:rsidP="00654B7A">
      <w:pPr>
        <w:pStyle w:val="a4"/>
        <w:shd w:val="clear" w:color="auto" w:fill="auto"/>
        <w:tabs>
          <w:tab w:val="left" w:pos="1086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е)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блок-схема, содержащая последовательность действий при предо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 xml:space="preserve">ставлении </w:t>
      </w:r>
      <w:r w:rsidR="001976CD" w:rsidRPr="00654B7A">
        <w:rPr>
          <w:rStyle w:val="21"/>
          <w:b w:val="0"/>
          <w:color w:val="000000"/>
          <w:sz w:val="28"/>
          <w:szCs w:val="28"/>
        </w:rPr>
        <w:t>муниципальной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услуги (приложение 3 к настоящему Админи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стративному регламенту);</w:t>
      </w:r>
    </w:p>
    <w:p w:rsidR="00654B7A" w:rsidRDefault="00654B7A" w:rsidP="00654B7A">
      <w:pPr>
        <w:pStyle w:val="a4"/>
        <w:shd w:val="clear" w:color="auto" w:fill="auto"/>
        <w:tabs>
          <w:tab w:val="left" w:pos="1105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ж)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почтовый адрес, телефон, адреса электронной почты и официально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го сайта, коми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тета Ставропольского края по делам архивов (далее - Комитет), многофунк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ционального центра;</w:t>
      </w:r>
    </w:p>
    <w:p w:rsidR="00654B7A" w:rsidRDefault="00654B7A" w:rsidP="00654B7A">
      <w:pPr>
        <w:pStyle w:val="a4"/>
        <w:shd w:val="clear" w:color="auto" w:fill="auto"/>
        <w:tabs>
          <w:tab w:val="left" w:pos="1018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з</w:t>
      </w:r>
      <w:proofErr w:type="spell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 xml:space="preserve">номер кабинета, в котором предоставляется </w:t>
      </w:r>
      <w:r w:rsidR="001976CD" w:rsidRPr="00654B7A">
        <w:rPr>
          <w:rStyle w:val="21"/>
          <w:b w:val="0"/>
          <w:color w:val="000000"/>
          <w:sz w:val="28"/>
          <w:szCs w:val="28"/>
        </w:rPr>
        <w:t>муниципальн</w:t>
      </w:r>
      <w:r w:rsidR="001976CD">
        <w:rPr>
          <w:rStyle w:val="21"/>
          <w:b w:val="0"/>
          <w:color w:val="000000"/>
          <w:sz w:val="28"/>
          <w:szCs w:val="28"/>
        </w:rPr>
        <w:t>ая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услуга, фамилия, имя, отчество и должность соответствующего должностного лица архивного отдела.</w:t>
      </w:r>
    </w:p>
    <w:p w:rsidR="00654B7A" w:rsidRDefault="00654B7A" w:rsidP="00654B7A">
      <w:pPr>
        <w:pStyle w:val="a4"/>
        <w:shd w:val="clear" w:color="auto" w:fill="auto"/>
        <w:tabs>
          <w:tab w:val="left" w:pos="1609"/>
        </w:tabs>
        <w:spacing w:after="0" w:line="322" w:lineRule="exact"/>
        <w:ind w:right="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         1.3.10. На Едином портале и региональном портале размещается ин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 xml:space="preserve">формация, необходимая для предоставления </w:t>
      </w:r>
      <w:r w:rsidR="001976CD" w:rsidRPr="00654B7A">
        <w:rPr>
          <w:rStyle w:val="21"/>
          <w:b w:val="0"/>
          <w:color w:val="000000"/>
          <w:sz w:val="28"/>
          <w:szCs w:val="28"/>
        </w:rPr>
        <w:t>муниципальной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услуги:</w:t>
      </w:r>
    </w:p>
    <w:p w:rsidR="00654B7A" w:rsidRDefault="00654B7A" w:rsidP="00654B7A">
      <w:pPr>
        <w:pStyle w:val="a4"/>
        <w:shd w:val="clear" w:color="auto" w:fill="auto"/>
        <w:tabs>
          <w:tab w:val="left" w:pos="1206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а)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 xml:space="preserve">административный регламент предоставления </w:t>
      </w:r>
      <w:r w:rsidR="001976CD" w:rsidRPr="00654B7A">
        <w:rPr>
          <w:rStyle w:val="21"/>
          <w:b w:val="0"/>
          <w:color w:val="000000"/>
          <w:sz w:val="28"/>
          <w:szCs w:val="28"/>
        </w:rPr>
        <w:t>муниципальной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услуги;</w:t>
      </w:r>
    </w:p>
    <w:p w:rsidR="00654B7A" w:rsidRDefault="00654B7A" w:rsidP="00654B7A">
      <w:pPr>
        <w:pStyle w:val="a4"/>
        <w:shd w:val="clear" w:color="auto" w:fill="auto"/>
        <w:tabs>
          <w:tab w:val="left" w:pos="1066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б)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образцы заявлений (приложения 1, 2 к настоящему Административ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ному регламенту);</w:t>
      </w:r>
    </w:p>
    <w:p w:rsidR="00654B7A" w:rsidRDefault="00654B7A" w:rsidP="00654B7A">
      <w:pPr>
        <w:pStyle w:val="a4"/>
        <w:shd w:val="clear" w:color="auto" w:fill="auto"/>
        <w:tabs>
          <w:tab w:val="left" w:pos="1066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перечень документов, предоставляемых заявителем в архивный от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дел и требования к этим документам;</w:t>
      </w:r>
    </w:p>
    <w:p w:rsidR="00654B7A" w:rsidRDefault="00654B7A" w:rsidP="00654B7A">
      <w:pPr>
        <w:pStyle w:val="a4"/>
        <w:shd w:val="clear" w:color="auto" w:fill="auto"/>
        <w:tabs>
          <w:tab w:val="left" w:pos="1014"/>
        </w:tabs>
        <w:spacing w:after="281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г)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почтовый адрес, телефон, адреса электронной почты и официального сайта администрации городского округа, Комитета, многофункцио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нального центра.</w:t>
      </w:r>
    </w:p>
    <w:p w:rsidR="00654B7A" w:rsidRDefault="00654B7A" w:rsidP="00654B7A">
      <w:pPr>
        <w:pStyle w:val="1"/>
        <w:keepNext/>
        <w:keepLines/>
        <w:numPr>
          <w:ilvl w:val="0"/>
          <w:numId w:val="3"/>
        </w:numPr>
        <w:shd w:val="clear" w:color="auto" w:fill="auto"/>
        <w:tabs>
          <w:tab w:val="left" w:pos="385"/>
        </w:tabs>
        <w:spacing w:before="0" w:after="301" w:line="270" w:lineRule="exact"/>
        <w:ind w:left="20"/>
        <w:rPr>
          <w:rFonts w:ascii="Times New Roman" w:hAnsi="Times New Roman"/>
          <w:sz w:val="28"/>
          <w:szCs w:val="28"/>
        </w:rPr>
      </w:pPr>
      <w:bookmarkStart w:id="0" w:name="bookmark0"/>
      <w:r>
        <w:rPr>
          <w:rStyle w:val="CordiaNew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Стандарт предоставления </w:t>
      </w:r>
      <w:r w:rsidR="001976CD" w:rsidRPr="00654B7A">
        <w:rPr>
          <w:rStyle w:val="21"/>
          <w:color w:val="000000"/>
          <w:sz w:val="28"/>
          <w:szCs w:val="28"/>
        </w:rPr>
        <w:t>муниципальной</w:t>
      </w:r>
      <w:r>
        <w:rPr>
          <w:rStyle w:val="CordiaNew"/>
          <w:rFonts w:ascii="Times New Roman" w:hAnsi="Times New Roman" w:cs="Times New Roman"/>
          <w:color w:val="000000"/>
          <w:sz w:val="28"/>
          <w:szCs w:val="28"/>
        </w:rPr>
        <w:t xml:space="preserve"> услуги</w:t>
      </w:r>
      <w:bookmarkEnd w:id="0"/>
    </w:p>
    <w:p w:rsidR="00654B7A" w:rsidRDefault="00654B7A" w:rsidP="00654B7A">
      <w:pPr>
        <w:pStyle w:val="1"/>
        <w:keepNext/>
        <w:keepLines/>
        <w:numPr>
          <w:ilvl w:val="0"/>
          <w:numId w:val="4"/>
        </w:numPr>
        <w:shd w:val="clear" w:color="auto" w:fill="auto"/>
        <w:tabs>
          <w:tab w:val="left" w:pos="510"/>
        </w:tabs>
        <w:spacing w:before="0" w:after="0" w:line="322" w:lineRule="exact"/>
        <w:ind w:left="20"/>
        <w:rPr>
          <w:rFonts w:ascii="Times New Roman" w:hAnsi="Times New Roman"/>
          <w:sz w:val="28"/>
          <w:szCs w:val="28"/>
        </w:rPr>
      </w:pPr>
      <w:bookmarkStart w:id="1" w:name="bookmark1"/>
      <w:r>
        <w:rPr>
          <w:rStyle w:val="CordiaNew"/>
          <w:rFonts w:ascii="Times New Roman" w:hAnsi="Times New Roman" w:cs="Times New Roman"/>
          <w:color w:val="000000"/>
          <w:sz w:val="28"/>
          <w:szCs w:val="28"/>
        </w:rPr>
        <w:t xml:space="preserve">Наименование </w:t>
      </w:r>
      <w:r w:rsidR="00670520" w:rsidRPr="00654B7A">
        <w:rPr>
          <w:rStyle w:val="21"/>
          <w:color w:val="000000"/>
          <w:sz w:val="28"/>
          <w:szCs w:val="28"/>
        </w:rPr>
        <w:t>муниципальной</w:t>
      </w:r>
      <w:r>
        <w:rPr>
          <w:rStyle w:val="CordiaNew"/>
          <w:rFonts w:ascii="Times New Roman" w:hAnsi="Times New Roman" w:cs="Times New Roman"/>
          <w:color w:val="000000"/>
          <w:sz w:val="28"/>
          <w:szCs w:val="28"/>
        </w:rPr>
        <w:t xml:space="preserve"> услуги</w:t>
      </w:r>
      <w:bookmarkEnd w:id="1"/>
    </w:p>
    <w:p w:rsidR="00654B7A" w:rsidRDefault="001976CD" w:rsidP="00654B7A">
      <w:pPr>
        <w:pStyle w:val="a4"/>
        <w:numPr>
          <w:ilvl w:val="0"/>
          <w:numId w:val="5"/>
        </w:numPr>
        <w:shd w:val="clear" w:color="auto" w:fill="auto"/>
        <w:tabs>
          <w:tab w:val="left" w:pos="1422"/>
        </w:tabs>
        <w:spacing w:after="281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21"/>
          <w:b w:val="0"/>
          <w:color w:val="000000"/>
          <w:sz w:val="28"/>
          <w:szCs w:val="28"/>
        </w:rPr>
        <w:t>М</w:t>
      </w:r>
      <w:r w:rsidRPr="00654B7A">
        <w:rPr>
          <w:rStyle w:val="21"/>
          <w:b w:val="0"/>
          <w:color w:val="000000"/>
          <w:sz w:val="28"/>
          <w:szCs w:val="28"/>
        </w:rPr>
        <w:t>униципальн</w:t>
      </w:r>
      <w:r>
        <w:rPr>
          <w:rStyle w:val="21"/>
          <w:b w:val="0"/>
          <w:color w:val="000000"/>
          <w:sz w:val="28"/>
          <w:szCs w:val="28"/>
        </w:rPr>
        <w:t>ая</w:t>
      </w:r>
      <w:r w:rsidRPr="00654B7A">
        <w:rPr>
          <w:rStyle w:val="10"/>
          <w:b w:val="0"/>
          <w:bCs w:val="0"/>
          <w:color w:val="000000"/>
          <w:sz w:val="28"/>
          <w:szCs w:val="28"/>
        </w:rPr>
        <w:t xml:space="preserve"> услуг</w:t>
      </w:r>
      <w:r>
        <w:rPr>
          <w:rStyle w:val="10"/>
          <w:b w:val="0"/>
          <w:bCs w:val="0"/>
          <w:color w:val="000000"/>
          <w:sz w:val="28"/>
          <w:szCs w:val="28"/>
        </w:rPr>
        <w:t>а</w:t>
      </w:r>
      <w:r w:rsidRPr="00654B7A">
        <w:rPr>
          <w:rStyle w:val="10"/>
          <w:b w:val="0"/>
          <w:bCs w:val="0"/>
          <w:color w:val="000000"/>
          <w:sz w:val="28"/>
          <w:szCs w:val="28"/>
        </w:rPr>
        <w:t xml:space="preserve"> «Информационное обеспечение граждан, организаций и общественных объ</w:t>
      </w:r>
      <w:r w:rsidRPr="00654B7A">
        <w:rPr>
          <w:rStyle w:val="10"/>
          <w:b w:val="0"/>
          <w:bCs w:val="0"/>
          <w:color w:val="000000"/>
          <w:sz w:val="28"/>
          <w:szCs w:val="28"/>
        </w:rPr>
        <w:softHyphen/>
        <w:t xml:space="preserve">единений по документам </w:t>
      </w:r>
      <w:r w:rsidRPr="00654B7A">
        <w:rPr>
          <w:rStyle w:val="21"/>
          <w:b w:val="0"/>
          <w:color w:val="000000"/>
          <w:sz w:val="28"/>
          <w:szCs w:val="28"/>
        </w:rPr>
        <w:t>муниципальной собственности</w:t>
      </w:r>
      <w:r w:rsidRPr="00654B7A">
        <w:rPr>
          <w:rStyle w:val="10"/>
          <w:b w:val="0"/>
          <w:bCs w:val="0"/>
          <w:color w:val="000000"/>
          <w:sz w:val="28"/>
          <w:szCs w:val="28"/>
        </w:rPr>
        <w:t>, находя</w:t>
      </w:r>
      <w:r w:rsidRPr="00654B7A">
        <w:rPr>
          <w:rStyle w:val="10"/>
          <w:b w:val="0"/>
          <w:bCs w:val="0"/>
          <w:color w:val="000000"/>
          <w:sz w:val="28"/>
          <w:szCs w:val="28"/>
        </w:rPr>
        <w:softHyphen/>
        <w:t>щимся на хранении в архивных отделах администраций муници</w:t>
      </w:r>
      <w:r w:rsidRPr="00654B7A">
        <w:rPr>
          <w:rStyle w:val="10"/>
          <w:b w:val="0"/>
          <w:bCs w:val="0"/>
          <w:color w:val="000000"/>
          <w:sz w:val="28"/>
          <w:szCs w:val="28"/>
        </w:rPr>
        <w:softHyphen/>
        <w:t>пальных районов и городских округов Ставропольского края»</w:t>
      </w:r>
      <w:r w:rsidR="00654B7A"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.</w:t>
      </w:r>
    </w:p>
    <w:p w:rsidR="00654B7A" w:rsidRDefault="001976CD" w:rsidP="00654B7A">
      <w:pPr>
        <w:pStyle w:val="a4"/>
        <w:shd w:val="clear" w:color="auto" w:fill="auto"/>
        <w:spacing w:after="0" w:line="270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21"/>
          <w:b w:val="0"/>
          <w:color w:val="000000"/>
          <w:sz w:val="28"/>
          <w:szCs w:val="28"/>
        </w:rPr>
        <w:t>М</w:t>
      </w:r>
      <w:r w:rsidRPr="00654B7A">
        <w:rPr>
          <w:rStyle w:val="21"/>
          <w:b w:val="0"/>
          <w:color w:val="000000"/>
          <w:sz w:val="28"/>
          <w:szCs w:val="28"/>
        </w:rPr>
        <w:t>униципальн</w:t>
      </w:r>
      <w:r>
        <w:rPr>
          <w:rStyle w:val="21"/>
          <w:b w:val="0"/>
          <w:color w:val="000000"/>
          <w:sz w:val="28"/>
          <w:szCs w:val="28"/>
        </w:rPr>
        <w:t>ая</w:t>
      </w:r>
      <w:r w:rsidR="00654B7A"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услуга включает в себя </w:t>
      </w:r>
      <w:proofErr w:type="gramStart"/>
      <w:r w:rsidR="00654B7A"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следующие</w:t>
      </w:r>
      <w:proofErr w:type="gramEnd"/>
      <w:r w:rsidR="00654B7A"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</w:t>
      </w:r>
      <w:proofErr w:type="spellStart"/>
      <w:r w:rsidR="00654B7A"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подуслуги</w:t>
      </w:r>
      <w:proofErr w:type="spellEnd"/>
      <w:r w:rsidR="00654B7A"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:</w:t>
      </w:r>
    </w:p>
    <w:p w:rsidR="00654B7A" w:rsidRDefault="001976CD" w:rsidP="00654B7A">
      <w:pPr>
        <w:pStyle w:val="a4"/>
        <w:numPr>
          <w:ilvl w:val="0"/>
          <w:numId w:val="6"/>
        </w:numPr>
        <w:shd w:val="clear" w:color="auto" w:fill="auto"/>
        <w:tabs>
          <w:tab w:val="left" w:pos="1086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 w:rsidRPr="00654B7A">
        <w:rPr>
          <w:rStyle w:val="10"/>
          <w:b w:val="0"/>
          <w:bCs w:val="0"/>
          <w:color w:val="000000"/>
          <w:sz w:val="28"/>
          <w:szCs w:val="28"/>
        </w:rPr>
        <w:t>Информационное обеспечение граждан, организаций и общественных объ</w:t>
      </w:r>
      <w:r w:rsidRPr="00654B7A">
        <w:rPr>
          <w:rStyle w:val="10"/>
          <w:b w:val="0"/>
          <w:bCs w:val="0"/>
          <w:color w:val="000000"/>
          <w:sz w:val="28"/>
          <w:szCs w:val="28"/>
        </w:rPr>
        <w:softHyphen/>
        <w:t xml:space="preserve">единений по документам </w:t>
      </w:r>
      <w:r w:rsidRPr="00654B7A">
        <w:rPr>
          <w:rStyle w:val="21"/>
          <w:b w:val="0"/>
          <w:color w:val="000000"/>
          <w:sz w:val="28"/>
          <w:szCs w:val="28"/>
        </w:rPr>
        <w:t>муниципальной собственности</w:t>
      </w:r>
      <w:r w:rsidRPr="00654B7A">
        <w:rPr>
          <w:rStyle w:val="10"/>
          <w:b w:val="0"/>
          <w:bCs w:val="0"/>
          <w:color w:val="000000"/>
          <w:sz w:val="28"/>
          <w:szCs w:val="28"/>
        </w:rPr>
        <w:t>, находя</w:t>
      </w:r>
      <w:r w:rsidRPr="00654B7A">
        <w:rPr>
          <w:rStyle w:val="10"/>
          <w:b w:val="0"/>
          <w:bCs w:val="0"/>
          <w:color w:val="000000"/>
          <w:sz w:val="28"/>
          <w:szCs w:val="28"/>
        </w:rPr>
        <w:softHyphen/>
        <w:t>щимся на хранении в архивных отделах администраций муници</w:t>
      </w:r>
      <w:r w:rsidRPr="00654B7A">
        <w:rPr>
          <w:rStyle w:val="10"/>
          <w:b w:val="0"/>
          <w:bCs w:val="0"/>
          <w:color w:val="000000"/>
          <w:sz w:val="28"/>
          <w:szCs w:val="28"/>
        </w:rPr>
        <w:softHyphen/>
        <w:t>пальных районов и городских округов Ставропольского края</w:t>
      </w:r>
      <w:r w:rsidR="00654B7A"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;</w:t>
      </w:r>
    </w:p>
    <w:p w:rsidR="00654B7A" w:rsidRDefault="00654B7A" w:rsidP="00654B7A">
      <w:pPr>
        <w:pStyle w:val="a4"/>
        <w:numPr>
          <w:ilvl w:val="0"/>
          <w:numId w:val="6"/>
        </w:numPr>
        <w:shd w:val="clear" w:color="auto" w:fill="auto"/>
        <w:tabs>
          <w:tab w:val="left" w:pos="1038"/>
        </w:tabs>
        <w:spacing w:after="24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выдача копий архивных документов, подтверждающих право на вла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 xml:space="preserve">дение землей </w:t>
      </w:r>
      <w:r w:rsidR="001976CD" w:rsidRPr="00654B7A">
        <w:rPr>
          <w:rStyle w:val="10"/>
          <w:b w:val="0"/>
          <w:bCs w:val="0"/>
          <w:color w:val="000000"/>
          <w:sz w:val="28"/>
          <w:szCs w:val="28"/>
        </w:rPr>
        <w:t xml:space="preserve">по документам </w:t>
      </w:r>
      <w:r w:rsidR="001976CD" w:rsidRPr="00654B7A">
        <w:rPr>
          <w:rStyle w:val="21"/>
          <w:b w:val="0"/>
          <w:color w:val="000000"/>
          <w:sz w:val="28"/>
          <w:szCs w:val="28"/>
        </w:rPr>
        <w:t>муниципальной собственности</w:t>
      </w:r>
      <w:r w:rsidR="001976CD" w:rsidRPr="00654B7A">
        <w:rPr>
          <w:rStyle w:val="10"/>
          <w:b w:val="0"/>
          <w:bCs w:val="0"/>
          <w:color w:val="000000"/>
          <w:sz w:val="28"/>
          <w:szCs w:val="28"/>
        </w:rPr>
        <w:t>, находя</w:t>
      </w:r>
      <w:r w:rsidR="001976CD" w:rsidRPr="00654B7A">
        <w:rPr>
          <w:rStyle w:val="10"/>
          <w:b w:val="0"/>
          <w:bCs w:val="0"/>
          <w:color w:val="000000"/>
          <w:sz w:val="28"/>
          <w:szCs w:val="28"/>
        </w:rPr>
        <w:softHyphen/>
        <w:t>щимся на хранении в архивных отделах администраций муници</w:t>
      </w:r>
      <w:r w:rsidR="001976CD" w:rsidRPr="00654B7A">
        <w:rPr>
          <w:rStyle w:val="10"/>
          <w:b w:val="0"/>
          <w:bCs w:val="0"/>
          <w:color w:val="000000"/>
          <w:sz w:val="28"/>
          <w:szCs w:val="28"/>
        </w:rPr>
        <w:softHyphen/>
        <w:t>пальных районов и городских округов Ставропольского края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.</w:t>
      </w:r>
    </w:p>
    <w:p w:rsidR="00654B7A" w:rsidRDefault="00654B7A" w:rsidP="00654B7A">
      <w:pPr>
        <w:pStyle w:val="1"/>
        <w:keepNext/>
        <w:keepLines/>
        <w:numPr>
          <w:ilvl w:val="1"/>
          <w:numId w:val="6"/>
        </w:numPr>
        <w:shd w:val="clear" w:color="auto" w:fill="auto"/>
        <w:tabs>
          <w:tab w:val="left" w:pos="2330"/>
        </w:tabs>
        <w:spacing w:before="0" w:after="0" w:line="322" w:lineRule="exact"/>
        <w:ind w:left="1701" w:right="1700" w:firstLine="139"/>
        <w:rPr>
          <w:rStyle w:val="CordiaNew"/>
          <w:rFonts w:ascii="Times New Roman" w:hAnsi="Times New Roman" w:cs="Times New Roman"/>
          <w:sz w:val="28"/>
          <w:szCs w:val="28"/>
        </w:rPr>
      </w:pPr>
      <w:bookmarkStart w:id="2" w:name="bookmark2"/>
      <w:r>
        <w:rPr>
          <w:rStyle w:val="CordiaNew"/>
          <w:rFonts w:ascii="Times New Roman" w:hAnsi="Times New Roman" w:cs="Times New Roman"/>
          <w:color w:val="000000"/>
          <w:sz w:val="28"/>
          <w:szCs w:val="28"/>
        </w:rPr>
        <w:t>Наименование органа, предоставляющего государственную услугу</w:t>
      </w:r>
      <w:bookmarkEnd w:id="2"/>
    </w:p>
    <w:p w:rsidR="00654B7A" w:rsidRDefault="00654B7A" w:rsidP="00654B7A">
      <w:pPr>
        <w:pStyle w:val="1"/>
        <w:keepNext/>
        <w:keepLines/>
        <w:shd w:val="clear" w:color="auto" w:fill="auto"/>
        <w:tabs>
          <w:tab w:val="left" w:pos="2330"/>
        </w:tabs>
        <w:spacing w:before="0" w:after="0" w:line="322" w:lineRule="exact"/>
        <w:ind w:left="1840" w:right="1700" w:firstLine="0"/>
        <w:jc w:val="left"/>
      </w:pP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402"/>
          <w:tab w:val="left" w:leader="underscore" w:pos="9221"/>
        </w:tabs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Государственную услугу предоставляет архивный отдел.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503"/>
        </w:tabs>
        <w:spacing w:after="244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Запрещено требовать от заявителя осуществления действий, в том числе согласований, необходимых для получения государственной услу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ги и связанных с обращением в иные организации, участвующие в предо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ставлении государственной услуги, за исключением получения услуг, вклю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ченных в перечень услуг, которые являются необходимыми и обязательными для предоставления органами исполнительной власти Ставропольского края государственных услуг и предоставляются организациями, участвующими в предоставлении государственных услуг, утвержденный постановлением Пра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вительства</w:t>
      </w:r>
      <w:proofErr w:type="gram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Ставропольского края от 24 июня 2011 г. № 250-п.</w:t>
      </w:r>
    </w:p>
    <w:p w:rsidR="00654B7A" w:rsidRDefault="00654B7A" w:rsidP="00654B7A">
      <w:pPr>
        <w:pStyle w:val="1"/>
        <w:keepNext/>
        <w:keepLines/>
        <w:numPr>
          <w:ilvl w:val="1"/>
          <w:numId w:val="6"/>
        </w:numPr>
        <w:shd w:val="clear" w:color="auto" w:fill="auto"/>
        <w:tabs>
          <w:tab w:val="left" w:pos="519"/>
        </w:tabs>
        <w:spacing w:before="0" w:after="0" w:line="317" w:lineRule="exact"/>
        <w:ind w:left="20"/>
        <w:rPr>
          <w:rStyle w:val="CordiaNew"/>
          <w:rFonts w:ascii="Times New Roman" w:hAnsi="Times New Roman" w:cs="Times New Roman"/>
          <w:sz w:val="28"/>
          <w:szCs w:val="28"/>
        </w:rPr>
      </w:pPr>
      <w:bookmarkStart w:id="3" w:name="bookmark3"/>
      <w:r>
        <w:rPr>
          <w:rStyle w:val="CordiaNew"/>
          <w:rFonts w:ascii="Times New Roman" w:hAnsi="Times New Roman" w:cs="Times New Roman"/>
          <w:color w:val="000000"/>
          <w:sz w:val="28"/>
          <w:szCs w:val="28"/>
        </w:rPr>
        <w:t>Описание результата предоставления государственной услуги</w:t>
      </w:r>
      <w:bookmarkEnd w:id="3"/>
    </w:p>
    <w:p w:rsidR="00654B7A" w:rsidRDefault="00654B7A" w:rsidP="00654B7A">
      <w:pPr>
        <w:pStyle w:val="1"/>
        <w:keepNext/>
        <w:keepLines/>
        <w:shd w:val="clear" w:color="auto" w:fill="auto"/>
        <w:tabs>
          <w:tab w:val="left" w:pos="519"/>
        </w:tabs>
        <w:spacing w:before="0" w:after="0" w:line="317" w:lineRule="exact"/>
        <w:ind w:left="20" w:firstLine="0"/>
        <w:jc w:val="left"/>
      </w:pP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469"/>
        </w:tabs>
        <w:spacing w:after="0" w:line="317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Результатом предоставления </w:t>
      </w:r>
      <w:proofErr w:type="spell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подуслуги</w:t>
      </w:r>
      <w:proofErr w:type="spell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, </w:t>
      </w: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указанной</w:t>
      </w:r>
      <w:proofErr w:type="gram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в подпункте</w:t>
      </w:r>
    </w:p>
    <w:p w:rsidR="00654B7A" w:rsidRDefault="00654B7A" w:rsidP="00654B7A">
      <w:pPr>
        <w:pStyle w:val="a4"/>
        <w:numPr>
          <w:ilvl w:val="0"/>
          <w:numId w:val="7"/>
        </w:numPr>
        <w:shd w:val="clear" w:color="auto" w:fill="auto"/>
        <w:tabs>
          <w:tab w:val="left" w:pos="337"/>
        </w:tabs>
        <w:spacing w:after="0" w:line="317" w:lineRule="exact"/>
        <w:ind w:left="20" w:right="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пункта 2.1.1 настоящего Административного регламента, государственной услуги является направление заявителю:</w:t>
      </w:r>
    </w:p>
    <w:p w:rsidR="00654B7A" w:rsidRDefault="00654B7A" w:rsidP="00654B7A">
      <w:pPr>
        <w:pStyle w:val="a4"/>
        <w:shd w:val="clear" w:color="auto" w:fill="auto"/>
        <w:tabs>
          <w:tab w:val="left" w:pos="1038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а)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архивных справок, архивных выписок, архивных копий запрашивае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мых документов;</w:t>
      </w:r>
    </w:p>
    <w:p w:rsidR="00654B7A" w:rsidRDefault="00654B7A" w:rsidP="00654B7A">
      <w:pPr>
        <w:pStyle w:val="a4"/>
        <w:shd w:val="clear" w:color="auto" w:fill="auto"/>
        <w:tabs>
          <w:tab w:val="left" w:pos="1062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б)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уведомления об отсутствии запрашиваемых сведений и/или о пере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сылке обращения в другие органы государственной власти, органы местного самоуправления, организации, или отказе в приеме документов, отказе в предоставлении государственной услуги.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484"/>
        </w:tabs>
        <w:spacing w:after="0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Результатом предоставления </w:t>
      </w:r>
      <w:proofErr w:type="spell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подуслуги</w:t>
      </w:r>
      <w:proofErr w:type="spell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, указанной в подпункте 2)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пункта 2.1.1 настоящего Административного регламента, государственной услуги является направление заявителю:</w:t>
      </w:r>
    </w:p>
    <w:p w:rsidR="00654B7A" w:rsidRDefault="00654B7A" w:rsidP="00654B7A">
      <w:pPr>
        <w:pStyle w:val="a4"/>
        <w:shd w:val="clear" w:color="auto" w:fill="auto"/>
        <w:tabs>
          <w:tab w:val="left" w:pos="1028"/>
        </w:tabs>
        <w:spacing w:after="0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lastRenderedPageBreak/>
        <w:t>а)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архивных выписок, архивных копий запрашиваемых документов;</w:t>
      </w:r>
    </w:p>
    <w:p w:rsidR="00654B7A" w:rsidRDefault="00654B7A" w:rsidP="00654B7A">
      <w:pPr>
        <w:pStyle w:val="a4"/>
        <w:shd w:val="clear" w:color="auto" w:fill="auto"/>
        <w:tabs>
          <w:tab w:val="left" w:pos="1057"/>
        </w:tabs>
        <w:spacing w:after="54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б)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уведомления об отсутствии запрашиваемых сведений и/или о пере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сылке обращения в другие органы государственной власти, органы местного самоуправления, организации, или отказе в приеме документов, отказе в предоставлении государственной услуги.</w:t>
      </w:r>
    </w:p>
    <w:p w:rsidR="00654B7A" w:rsidRDefault="00654B7A" w:rsidP="00654B7A">
      <w:pPr>
        <w:pStyle w:val="22"/>
        <w:numPr>
          <w:ilvl w:val="1"/>
          <w:numId w:val="6"/>
        </w:numPr>
        <w:shd w:val="clear" w:color="auto" w:fill="auto"/>
        <w:tabs>
          <w:tab w:val="left" w:pos="1172"/>
        </w:tabs>
        <w:spacing w:before="0" w:after="0" w:line="322" w:lineRule="exact"/>
        <w:ind w:left="500" w:right="500" w:firstLine="220"/>
        <w:jc w:val="center"/>
        <w:rPr>
          <w:rStyle w:val="21"/>
          <w:sz w:val="28"/>
          <w:szCs w:val="28"/>
        </w:rPr>
      </w:pPr>
      <w:r>
        <w:rPr>
          <w:rStyle w:val="21"/>
          <w:color w:val="000000"/>
          <w:sz w:val="28"/>
          <w:szCs w:val="28"/>
        </w:rPr>
        <w:t>Срок предоставления государственной услуги, в том числе с учетом необходимости обращения в иные организации,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приостановления предусмотрена нормативными правовыми актами Российской Федерации, нормативными правовыми актами Ставропольского края, сроки выдачи (направления) документов, являющихся результатом предоставления государственной услуги</w:t>
      </w:r>
    </w:p>
    <w:p w:rsidR="00654B7A" w:rsidRDefault="00654B7A" w:rsidP="00654B7A">
      <w:pPr>
        <w:pStyle w:val="22"/>
        <w:shd w:val="clear" w:color="auto" w:fill="auto"/>
        <w:tabs>
          <w:tab w:val="left" w:pos="1172"/>
        </w:tabs>
        <w:spacing w:before="0" w:after="0" w:line="322" w:lineRule="exact"/>
        <w:ind w:left="720" w:right="500" w:firstLine="0"/>
      </w:pP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431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Государственная услуга предоставляется в течение 25 дней со дня регистрации обращения, если не установлен более короткий срок предостав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ления государственной услуги.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446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 исключительных случаях, а также в случае направления архив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ным отделом запроса в органы государственной власти, местного самоуправ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ления или организации для получения документов, необходимых для рас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смотрения обращения, срок предоставления государственной услуги может быть продлен начальником архивного отдела, но не более чем на 30 дней, с обязательным уведомлением заявителя о продлении срока рассмотрения об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ращения.</w:t>
      </w:r>
      <w:proofErr w:type="gramEnd"/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474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При поступлении обращения, ответ, на которое не может быть дан без предоставления уточненных сведений, архивный отдел в пятиднев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ный срок запрашивает у заявителя необходимые сведения в соответствии с пунктом 6 статьи 7 Федерального закона «Об организации предоставления государственных и муниципальных услуг». Срок предоставления государ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ственной услуги в таком случае исчисляется с момента получения архивным отделом уточненных сведений.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436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 случае отсутствия в архивном отделе запрашиваемых докумен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тов, обращение в течение 5 дней со дня его регистрации пересылается в ор-</w:t>
      </w:r>
    </w:p>
    <w:p w:rsidR="00654B7A" w:rsidRDefault="00654B7A" w:rsidP="00654B7A">
      <w:pPr>
        <w:widowControl/>
        <w:rPr>
          <w:rFonts w:ascii="Times New Roman" w:hAnsi="Times New Roman" w:cs="Times New Roman"/>
          <w:color w:val="auto"/>
          <w:sz w:val="28"/>
          <w:szCs w:val="28"/>
        </w:rPr>
        <w:sectPr w:rsidR="00654B7A">
          <w:pgSz w:w="11909" w:h="16838"/>
          <w:pgMar w:top="993" w:right="1261" w:bottom="902" w:left="1272" w:header="0" w:footer="3" w:gutter="0"/>
          <w:cols w:space="720"/>
        </w:sectPr>
      </w:pPr>
    </w:p>
    <w:p w:rsidR="00654B7A" w:rsidRDefault="00654B7A" w:rsidP="00654B7A">
      <w:pPr>
        <w:pStyle w:val="a4"/>
        <w:shd w:val="clear" w:color="auto" w:fill="auto"/>
        <w:spacing w:after="0" w:line="331" w:lineRule="exact"/>
        <w:ind w:left="20" w:right="20"/>
        <w:jc w:val="both"/>
        <w:rPr>
          <w:rStyle w:val="CordiaNew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proofErr w:type="spell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lastRenderedPageBreak/>
        <w:t>ган</w:t>
      </w:r>
      <w:proofErr w:type="spell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или организацию по месту их хранения с уведомлением заявителя о пере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сылке обращения.</w:t>
      </w:r>
    </w:p>
    <w:p w:rsidR="00654B7A" w:rsidRDefault="00654B7A" w:rsidP="00654B7A">
      <w:pPr>
        <w:pStyle w:val="a4"/>
        <w:shd w:val="clear" w:color="auto" w:fill="auto"/>
        <w:spacing w:after="0" w:line="331" w:lineRule="exact"/>
        <w:ind w:left="20" w:right="20"/>
        <w:jc w:val="both"/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</w:pPr>
    </w:p>
    <w:p w:rsidR="00654B7A" w:rsidRDefault="00654B7A" w:rsidP="00654B7A">
      <w:pPr>
        <w:pStyle w:val="a4"/>
        <w:shd w:val="clear" w:color="auto" w:fill="auto"/>
        <w:spacing w:after="0" w:line="331" w:lineRule="exact"/>
        <w:ind w:left="20" w:right="20"/>
        <w:jc w:val="both"/>
      </w:pP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426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 случае представления документов через многофункциональный центр срок предоставления государственной услуги увеличивается на 2 рабо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чих дня.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489"/>
        </w:tabs>
        <w:spacing w:after="424" w:line="326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Срок выдачи (направления) документов, являющихся результа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том предоставления государственной услуги, составляет 1 рабочий день.</w:t>
      </w:r>
    </w:p>
    <w:p w:rsidR="00654B7A" w:rsidRDefault="00654B7A" w:rsidP="00654B7A">
      <w:pPr>
        <w:pStyle w:val="22"/>
        <w:numPr>
          <w:ilvl w:val="1"/>
          <w:numId w:val="6"/>
        </w:numPr>
        <w:shd w:val="clear" w:color="auto" w:fill="auto"/>
        <w:tabs>
          <w:tab w:val="left" w:pos="1479"/>
        </w:tabs>
        <w:spacing w:before="0" w:after="0" w:line="322" w:lineRule="exact"/>
        <w:ind w:left="20" w:right="20" w:firstLine="1060"/>
        <w:jc w:val="center"/>
        <w:rPr>
          <w:rStyle w:val="21"/>
          <w:sz w:val="28"/>
          <w:szCs w:val="28"/>
        </w:rPr>
      </w:pPr>
      <w:r>
        <w:rPr>
          <w:rStyle w:val="21"/>
          <w:color w:val="000000"/>
          <w:sz w:val="28"/>
          <w:szCs w:val="28"/>
        </w:rPr>
        <w:t xml:space="preserve">Перечень нормативных правовых актов Российской </w:t>
      </w:r>
      <w:r>
        <w:rPr>
          <w:rStyle w:val="21"/>
          <w:color w:val="000000"/>
          <w:sz w:val="28"/>
          <w:szCs w:val="28"/>
        </w:rPr>
        <w:lastRenderedPageBreak/>
        <w:t>Федерации и нормативных правовых актов Ставропольского края, регулирующих предоставление государственной услуги, с указанием их реквизитов и источников официального опубликования</w:t>
      </w:r>
    </w:p>
    <w:p w:rsidR="00654B7A" w:rsidRDefault="00654B7A" w:rsidP="00654B7A">
      <w:pPr>
        <w:pStyle w:val="22"/>
        <w:shd w:val="clear" w:color="auto" w:fill="auto"/>
        <w:tabs>
          <w:tab w:val="left" w:pos="1479"/>
        </w:tabs>
        <w:spacing w:before="0" w:after="0" w:line="322" w:lineRule="exact"/>
        <w:ind w:right="20" w:firstLine="0"/>
        <w:jc w:val="center"/>
      </w:pP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450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Предоставление государственной услуги осуществляется в соот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ветствии со следующими нормативными правовыми актами: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Закон Российской Федерации от 21 июля 1993 г. № 5485-1 «О государ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ственной тайне»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  <w:vertAlign w:val="superscript"/>
        </w:rPr>
        <w:footnoteReference w:id="1"/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Федеральный закон от 22 октября 2004 г. № 125-ФЗ «Об архивном деле в Российской Федерации»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  <w:vertAlign w:val="superscript"/>
        </w:rPr>
        <w:footnoteReference w:id="2"/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Федеральный закон от 02 мая 2006 г. № 59-ФЗ «О порядке рассмотре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ния обращений граждан Российской Федерации»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  <w:vertAlign w:val="superscript"/>
        </w:rPr>
        <w:footnoteReference w:id="3"/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Федеральный закон от 27 июля 2006 г. № 149-ФЗ «Об информации, информационных технологиях и о защите информации»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  <w:vertAlign w:val="superscript"/>
        </w:rPr>
        <w:footnoteReference w:id="4"/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Федеральный закон от 27 июля 2010 г. № 210-ФЗ «Об организации предоставления государственных и муниципальных услуг»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  <w:vertAlign w:val="superscript"/>
        </w:rPr>
        <w:footnoteReference w:id="5"/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Федеральный закон от 30 марта 2011 г. № 63-Ф3 «Об электронной под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писи»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  <w:vertAlign w:val="superscript"/>
        </w:rPr>
        <w:footnoteReference w:id="6"/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постановление Правительства Российской Федерации от 16 августа 2012 г. № 840 «О порядке подачи и рассмотрения жалоб на решения и дей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ствия (бездействие) федеральных органов исполнительной власти и их долж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ностных лиц, федеральных государственных служащих, должностных лиц государственных внебюджетных фондов Российской Федерации»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  <w:vertAlign w:val="superscript"/>
        </w:rPr>
        <w:footnoteReference w:id="7"/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постановлением Правительства Российской Федерации от 26 марта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2016 г. № 236 «О требованиях к предоставлению в электронной форме </w:t>
      </w:r>
      <w:proofErr w:type="spell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госу</w:t>
      </w:r>
      <w:proofErr w:type="spell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-</w:t>
      </w:r>
    </w:p>
    <w:p w:rsidR="00654B7A" w:rsidRDefault="00654B7A" w:rsidP="00654B7A">
      <w:pPr>
        <w:pStyle w:val="32"/>
        <w:shd w:val="clear" w:color="auto" w:fill="auto"/>
        <w:spacing w:line="170" w:lineRule="exact"/>
        <w:ind w:left="20"/>
        <w:rPr>
          <w:sz w:val="28"/>
          <w:szCs w:val="28"/>
        </w:rPr>
      </w:pPr>
    </w:p>
    <w:p w:rsidR="00654B7A" w:rsidRDefault="00654B7A" w:rsidP="00654B7A">
      <w:pPr>
        <w:pStyle w:val="a4"/>
        <w:shd w:val="clear" w:color="auto" w:fill="auto"/>
        <w:spacing w:after="0" w:line="270" w:lineRule="exact"/>
        <w:ind w:left="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дарственных и муниципальных услуг»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  <w:vertAlign w:val="superscript"/>
        </w:rPr>
        <w:footnoteReference w:id="8"/>
      </w:r>
    </w:p>
    <w:p w:rsidR="00654B7A" w:rsidRDefault="00654B7A" w:rsidP="00654B7A">
      <w:pPr>
        <w:widowControl/>
        <w:rPr>
          <w:rFonts w:ascii="Times New Roman" w:hAnsi="Times New Roman" w:cs="Times New Roman"/>
          <w:color w:val="auto"/>
          <w:sz w:val="28"/>
          <w:szCs w:val="28"/>
        </w:rPr>
        <w:sectPr w:rsidR="00654B7A">
          <w:type w:val="continuous"/>
          <w:pgSz w:w="11909" w:h="16838"/>
          <w:pgMar w:top="993" w:right="1264" w:bottom="1192" w:left="1269" w:header="0" w:footer="3" w:gutter="0"/>
          <w:cols w:space="720"/>
        </w:sectPr>
      </w:pPr>
    </w:p>
    <w:p w:rsidR="00654B7A" w:rsidRDefault="00654B7A" w:rsidP="00654B7A">
      <w:pPr>
        <w:pStyle w:val="a4"/>
        <w:shd w:val="clear" w:color="auto" w:fill="auto"/>
        <w:spacing w:after="0" w:line="322" w:lineRule="exact"/>
        <w:ind w:right="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lastRenderedPageBreak/>
        <w:t>Закон Ставропольского края от 31 декабря 2004 г. № 122-кз «О наделе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нии органов местного самоуправления муниципальных образований в Став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ропольском крае отдельными государственными полномочиями Ставрополь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ского края по формированию, содержанию и использованию Архивного фонда Ставропольского края»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  <w:vertAlign w:val="superscript"/>
        </w:rPr>
        <w:footnoteReference w:id="9"/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Закон Ставропольского края от 28 июля 2005 г. № 35-кз «Об архивном деле в Ставропольском крае»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  <w:vertAlign w:val="superscript"/>
        </w:rPr>
        <w:footnoteReference w:id="10"/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Закон Ставропольского края от 12 ноября 2008 г. № 80-кз «О дополни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тельных гарантиях права граждан Российской Федерации на обращение в Ставропольском крае»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  <w:vertAlign w:val="superscript"/>
        </w:rPr>
        <w:footnoteReference w:id="11"/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приказ Министерства культуры и массовых коммуникаций Российской Федерации от 18 января 2007 г. № 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ственных и муниципальных архивах, музеях и библиотеках, организациях Российской академии наук»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  <w:vertAlign w:val="superscript"/>
        </w:rPr>
        <w:footnoteReference w:id="12"/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распоряжение Правительства Ставропольского края от 25 января 2006 г. № 10-рп «О разграничении собственности между Ставропольским краем и муниципальными образованиями Ставропольского края на архивные документы, созданные до образования муниципальных образований </w:t>
      </w:r>
      <w:proofErr w:type="spell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Ставро</w:t>
      </w:r>
      <w:proofErr w:type="spell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-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польского края или изменения их статуса»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  <w:vertAlign w:val="superscript"/>
        </w:rPr>
        <w:footnoteReference w:id="13"/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постановление Правительства Ставропольского края от 25 июля 2011 г. № 295-п «Об утверждении Порядка разработки и утверждения орга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нами исполнительной власти Ставропольского края административных ре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гламентов предоставления государственных услуг, Порядка разработки и утверждения органами исполнительной власти Ставропольского края адми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нистративных регламентов исполнения государственных контрольных (надзорных) функций и Порядка проведения экспертизы проектов админи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стративных регламентов предоставления государственных услуг и проектов административных регламентов исполнения государственных контрольных (надзорных</w:t>
      </w:r>
      <w:proofErr w:type="gram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) функций»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  <w:vertAlign w:val="superscript"/>
        </w:rPr>
        <w:footnoteReference w:id="14"/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Положение об архивном отделе;</w:t>
      </w:r>
    </w:p>
    <w:p w:rsidR="00654B7A" w:rsidRDefault="00654B7A" w:rsidP="00654B7A">
      <w:pPr>
        <w:pStyle w:val="a4"/>
        <w:shd w:val="clear" w:color="auto" w:fill="auto"/>
        <w:spacing w:after="300" w:line="240" w:lineRule="auto"/>
        <w:ind w:left="743" w:right="1015"/>
        <w:contextualSpacing/>
        <w:rPr>
          <w:rStyle w:val="CordiaNew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Устав многофункционального центра; </w:t>
      </w:r>
    </w:p>
    <w:p w:rsidR="00654B7A" w:rsidRDefault="00654B7A" w:rsidP="00654B7A">
      <w:pPr>
        <w:pStyle w:val="a4"/>
        <w:shd w:val="clear" w:color="auto" w:fill="auto"/>
        <w:spacing w:after="300" w:line="240" w:lineRule="auto"/>
        <w:ind w:left="743" w:right="1015"/>
        <w:contextualSpacing/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настоящий Административный  регламент.</w:t>
      </w:r>
    </w:p>
    <w:p w:rsidR="00654B7A" w:rsidRDefault="00654B7A" w:rsidP="00654B7A">
      <w:pPr>
        <w:pStyle w:val="22"/>
        <w:numPr>
          <w:ilvl w:val="1"/>
          <w:numId w:val="6"/>
        </w:numPr>
        <w:shd w:val="clear" w:color="auto" w:fill="auto"/>
        <w:tabs>
          <w:tab w:val="left" w:pos="510"/>
        </w:tabs>
        <w:spacing w:before="0" w:after="0" w:line="322" w:lineRule="exact"/>
        <w:ind w:left="20" w:right="20"/>
        <w:jc w:val="center"/>
        <w:rPr>
          <w:sz w:val="28"/>
          <w:szCs w:val="28"/>
        </w:rPr>
      </w:pPr>
      <w:r>
        <w:rPr>
          <w:rStyle w:val="21"/>
          <w:color w:val="000000"/>
          <w:sz w:val="28"/>
          <w:szCs w:val="28"/>
        </w:rPr>
        <w:t>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479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lastRenderedPageBreak/>
        <w:t>Для предоставления государственной услуги необходимо обра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щение заявителя, которое может быть направлено в архивный отдел или в многофункциональный центр, на официальный сайт, по электронной почте, по факсимильной связи, с использованием Единого портала, регионального портала.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Под обращениями в Административном регламенте понимаются по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ступившие в письменной или в электронной форме тематические, генеалоги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ческие, социально-правовые запросы граждан, организаций и общественных объединений о предоставлении сведений по документам государственной собственности Ставропольского края, находящимся на временном хранении в архивном отделе.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465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 обращении, в том числе, поступившем в электронной форме, должны быть указаны:</w:t>
      </w:r>
    </w:p>
    <w:p w:rsidR="00654B7A" w:rsidRDefault="00654B7A" w:rsidP="00654B7A">
      <w:pPr>
        <w:pStyle w:val="a4"/>
        <w:shd w:val="clear" w:color="auto" w:fill="auto"/>
        <w:tabs>
          <w:tab w:val="left" w:pos="1042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а)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наименование архивного отдела либо должность, фамилия, имя, от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чество соответствующего должностного лица, которому оно адресовано;</w:t>
      </w:r>
    </w:p>
    <w:p w:rsidR="00654B7A" w:rsidRDefault="00654B7A" w:rsidP="00654B7A">
      <w:pPr>
        <w:pStyle w:val="a4"/>
        <w:shd w:val="clear" w:color="auto" w:fill="auto"/>
        <w:tabs>
          <w:tab w:val="left" w:pos="1047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б)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наименование обратившегося юридического лица (для граждан - фа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милия, имя и отчество);</w:t>
      </w:r>
    </w:p>
    <w:p w:rsidR="00654B7A" w:rsidRDefault="00654B7A" w:rsidP="00654B7A">
      <w:pPr>
        <w:pStyle w:val="a4"/>
        <w:shd w:val="clear" w:color="auto" w:fill="auto"/>
        <w:tabs>
          <w:tab w:val="left" w:pos="1018"/>
        </w:tabs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почтовый и/или электронный адрес заявителя;</w:t>
      </w:r>
    </w:p>
    <w:p w:rsidR="00654B7A" w:rsidRDefault="00654B7A" w:rsidP="00654B7A">
      <w:pPr>
        <w:pStyle w:val="a4"/>
        <w:shd w:val="clear" w:color="auto" w:fill="auto"/>
        <w:tabs>
          <w:tab w:val="left" w:pos="998"/>
        </w:tabs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г)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интересующие заявителя сведения;</w:t>
      </w:r>
    </w:p>
    <w:p w:rsidR="00654B7A" w:rsidRDefault="00654B7A" w:rsidP="00654B7A">
      <w:pPr>
        <w:pStyle w:val="a4"/>
        <w:shd w:val="clear" w:color="auto" w:fill="auto"/>
        <w:tabs>
          <w:tab w:val="left" w:pos="1066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д</w:t>
      </w:r>
      <w:proofErr w:type="spell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личная подпись (простая электронная подпись) руководителя орга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низации, гражданина;</w:t>
      </w:r>
    </w:p>
    <w:p w:rsidR="00654B7A" w:rsidRDefault="00654B7A" w:rsidP="00654B7A">
      <w:pPr>
        <w:pStyle w:val="a4"/>
        <w:shd w:val="clear" w:color="auto" w:fill="auto"/>
        <w:tabs>
          <w:tab w:val="left" w:pos="998"/>
        </w:tabs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е)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дата отправления обращения.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450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При обращении в архивный отдел, многофункциональный центр за </w:t>
      </w:r>
      <w:proofErr w:type="spell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подуслугой</w:t>
      </w:r>
      <w:proofErr w:type="spell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, указанной в подпункте 1) пункта 2.1.1 настоящего Админи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стративного регламента заявитель представляет оригиналы документов:</w:t>
      </w:r>
    </w:p>
    <w:p w:rsidR="00654B7A" w:rsidRDefault="00654B7A" w:rsidP="00654B7A">
      <w:pPr>
        <w:pStyle w:val="a4"/>
        <w:shd w:val="clear" w:color="auto" w:fill="auto"/>
        <w:tabs>
          <w:tab w:val="left" w:pos="1003"/>
        </w:tabs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а)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паспорт либо иной документ, удостоверяющий личность;</w:t>
      </w:r>
    </w:p>
    <w:p w:rsidR="00654B7A" w:rsidRDefault="00654B7A" w:rsidP="00654B7A">
      <w:pPr>
        <w:pStyle w:val="a4"/>
        <w:shd w:val="clear" w:color="auto" w:fill="auto"/>
        <w:tabs>
          <w:tab w:val="left" w:pos="1081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б)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подтверждающих полномочия третьих лиц выступать от имени за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явителя, предусмотренных законодательством Российской Федерации;</w:t>
      </w:r>
    </w:p>
    <w:p w:rsidR="00654B7A" w:rsidRDefault="00654B7A" w:rsidP="00654B7A">
      <w:pPr>
        <w:pStyle w:val="a4"/>
        <w:shd w:val="clear" w:color="auto" w:fill="auto"/>
        <w:tabs>
          <w:tab w:val="left" w:pos="1090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подтверждающих согласие лица, не являющегося заявителем, или его законного представителя на обработку персональных данных указанного лица, в случае, если для предоставления государственной услуги необходима обработка его персональных данных.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Должностное лицо, ответственное за прием и регистрацию документов, возвращает заявителю оригиналы документов, предусмотренных подпункта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ми а), б); оригинал документа, предусмотренного подпунктом в), приобщает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ся к заявлению.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Должностное лицо, ответственное за прием и регистрацию документов, осуществляет копирование документов, предусмотренных подпунктом а), б), и приобщает их к заявлению.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450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При обращении в архивный отдел, многофункциональный центр за </w:t>
      </w:r>
      <w:proofErr w:type="spell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подуслугой</w:t>
      </w:r>
      <w:proofErr w:type="spell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, указанной в подпункте 2) пункта 2.1.1 настоящего Админи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стративного регламента заявитель представляет оригиналы документов:</w:t>
      </w:r>
    </w:p>
    <w:p w:rsidR="00654B7A" w:rsidRDefault="00654B7A" w:rsidP="00654B7A">
      <w:pPr>
        <w:pStyle w:val="a4"/>
        <w:shd w:val="clear" w:color="auto" w:fill="auto"/>
        <w:tabs>
          <w:tab w:val="left" w:pos="1003"/>
        </w:tabs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а)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паспорт либо иной документ, удостоверяющий личность;</w:t>
      </w:r>
    </w:p>
    <w:p w:rsidR="00654B7A" w:rsidRDefault="00654B7A" w:rsidP="00654B7A">
      <w:pPr>
        <w:pStyle w:val="a4"/>
        <w:shd w:val="clear" w:color="auto" w:fill="auto"/>
        <w:tabs>
          <w:tab w:val="left" w:pos="1081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б)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подтверждающих полномочия третьих лиц выступать от имени за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lastRenderedPageBreak/>
        <w:t>явителя, предусмотренных законодательством Российской Федерации;</w:t>
      </w:r>
    </w:p>
    <w:p w:rsidR="00654B7A" w:rsidRDefault="00654B7A" w:rsidP="00654B7A">
      <w:pPr>
        <w:pStyle w:val="a4"/>
        <w:shd w:val="clear" w:color="auto" w:fill="auto"/>
        <w:tabs>
          <w:tab w:val="left" w:pos="1057"/>
        </w:tabs>
        <w:spacing w:after="0" w:line="322" w:lineRule="exact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правоустанавливающих на земельный участок, права на который не зарегистрированы в Едином государственном реестре прав на недвижимое имущество и сделок с ним;</w:t>
      </w:r>
    </w:p>
    <w:p w:rsidR="00654B7A" w:rsidRDefault="00654B7A" w:rsidP="00654B7A">
      <w:pPr>
        <w:pStyle w:val="a4"/>
        <w:shd w:val="clear" w:color="auto" w:fill="auto"/>
        <w:tabs>
          <w:tab w:val="left" w:pos="1076"/>
        </w:tabs>
        <w:spacing w:after="0" w:line="322" w:lineRule="exact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г)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подтверждающих согласие лица, не являющегося заявителем, или его законного представителя на обработку персональных данных указанного лица, в случае, если для предоставления государственной услуги необходима обработка его персональных данных.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Должностное лицо, ответственное за прием и регистрацию документов, возвращает заявителю оригиналы документов, предусмотренных подпункта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ми а), б), в); оригинал документа, предусмотренного подпунктом г), приоб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щается к заявлению.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Должностное лицо, ответственное за прием и регистрацию документов, осуществляет копирование документов, предусмотренных подпунктами а),</w:t>
      </w:r>
    </w:p>
    <w:p w:rsidR="00654B7A" w:rsidRDefault="00654B7A" w:rsidP="00654B7A">
      <w:pPr>
        <w:pStyle w:val="a4"/>
        <w:shd w:val="clear" w:color="auto" w:fill="auto"/>
        <w:tabs>
          <w:tab w:val="left" w:pos="390"/>
        </w:tabs>
        <w:spacing w:after="0" w:line="322" w:lineRule="exact"/>
        <w:ind w:left="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б), в), и приобщает их к заявлению.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396"/>
        </w:tabs>
        <w:spacing w:after="0" w:line="322" w:lineRule="exact"/>
        <w:ind w:lef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При направлении обращения в электронной форме:</w:t>
      </w:r>
    </w:p>
    <w:p w:rsidR="00654B7A" w:rsidRDefault="00654B7A" w:rsidP="00654B7A">
      <w:pPr>
        <w:pStyle w:val="a4"/>
        <w:shd w:val="clear" w:color="auto" w:fill="auto"/>
        <w:tabs>
          <w:tab w:val="left" w:pos="1052"/>
        </w:tabs>
        <w:spacing w:after="0" w:line="322" w:lineRule="exact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а)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оформляются в соответствии с образцами заявлений (приложения 1-4 к настоящему Административному регламенту);</w:t>
      </w:r>
    </w:p>
    <w:p w:rsidR="00654B7A" w:rsidRDefault="00654B7A" w:rsidP="00654B7A">
      <w:pPr>
        <w:pStyle w:val="a4"/>
        <w:shd w:val="clear" w:color="auto" w:fill="auto"/>
        <w:tabs>
          <w:tab w:val="left" w:pos="1129"/>
        </w:tabs>
        <w:spacing w:after="0" w:line="322" w:lineRule="exact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б)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к обращению прилагаются копии документов, предусмотренных пунктом 2.6.4 настоящего Административного регламента;</w:t>
      </w:r>
    </w:p>
    <w:p w:rsidR="00654B7A" w:rsidRDefault="00654B7A" w:rsidP="00654B7A">
      <w:pPr>
        <w:pStyle w:val="a4"/>
        <w:shd w:val="clear" w:color="auto" w:fill="auto"/>
        <w:tabs>
          <w:tab w:val="left" w:pos="1028"/>
        </w:tabs>
        <w:spacing w:after="0" w:line="322" w:lineRule="exact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подписываются в соответствии с требованиями Федерального закона «Об электронной подписи» и статей 21.1 и 21.2 Федерального закона «Об ор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ганизации предоставления государственных и муниципальных услуг»;</w:t>
      </w:r>
    </w:p>
    <w:p w:rsidR="00654B7A" w:rsidRDefault="00654B7A" w:rsidP="00654B7A">
      <w:pPr>
        <w:pStyle w:val="a4"/>
        <w:shd w:val="clear" w:color="auto" w:fill="auto"/>
        <w:tabs>
          <w:tab w:val="left" w:pos="1023"/>
        </w:tabs>
        <w:spacing w:after="0" w:line="322" w:lineRule="exact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г)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направляются посредством Единого портала, регионального портала (без использования электронных носителей), электронной почты, официаль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ного сайта.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436"/>
          <w:tab w:val="left" w:leader="underscore" w:pos="7330"/>
        </w:tabs>
        <w:spacing w:after="0" w:line="322" w:lineRule="exact"/>
        <w:ind w:left="20" w:right="20" w:firstLine="680"/>
        <w:jc w:val="both"/>
        <w:rPr>
          <w:rStyle w:val="CordiaNew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Форму обращения заявитель может получить: </w:t>
      </w:r>
    </w:p>
    <w:p w:rsidR="00654B7A" w:rsidRDefault="00654B7A" w:rsidP="00654B7A">
      <w:pPr>
        <w:pStyle w:val="a4"/>
        <w:shd w:val="clear" w:color="auto" w:fill="auto"/>
        <w:tabs>
          <w:tab w:val="left" w:pos="1436"/>
          <w:tab w:val="left" w:leader="underscore" w:pos="7330"/>
        </w:tabs>
        <w:spacing w:after="0" w:line="322" w:lineRule="exact"/>
        <w:ind w:right="20"/>
        <w:jc w:val="both"/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         непосредственно в архивном отделе по адресу, ука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занному в пункте 1.3.2 настоящего Административного регламента;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 многофункциональном центре по адресу, указанному в пункте 1.3.5 настоящего Административного регламента;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 информационно-телекоммуникационной сети «Интернет» на офици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альном сайте, на Едином портале и региональном портале.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401"/>
        </w:tabs>
        <w:spacing w:after="0" w:line="322" w:lineRule="exact"/>
        <w:ind w:lef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Заявитель имеет право представить документы: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лично или через законного представителя в архивный отдел;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лично или через законного представителя в многофункциональный центр;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путем направления почтовых отправлений в архивный отдел;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путем направления документов на Единый портал и/или региональный портал;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путем направления документов на официальный сайт и/или по элек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тронной почте.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450"/>
        </w:tabs>
        <w:spacing w:after="0" w:line="322" w:lineRule="exact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Заявления и документы для получения государственной услуги в форме электронного документа направляются в порядке, установленном по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lastRenderedPageBreak/>
        <w:t>становлением Правительства Российской Федерации от 07 июля 2011 г. № 553 «О порядке оформления и представления заявлений и иных докумен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тов, необходимых для предоставления государственных и (или) муниципаль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ных услуг, в форме электронных документов».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456"/>
        </w:tabs>
        <w:spacing w:after="0" w:line="322" w:lineRule="exact"/>
        <w:ind w:left="20" w:firstLine="74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Представляемые заявителем документы должны быть: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4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надлежащим образом оформлены и </w:t>
      </w: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содержать</w:t>
      </w:r>
      <w:proofErr w:type="gram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все установленные для их идентификации реквизиты: наименование и адрес организации, выдавшей документ, должность и подпись подписавшего лица с расшифровкой, печать при наличии, дату выдачи документа, номер и серию (если есть) документа;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4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документы не должны иметь серьезных повреждений, наличие которых не позволяет однозначно истолковать их содержание;</w:t>
      </w:r>
    </w:p>
    <w:p w:rsidR="00654B7A" w:rsidRDefault="00654B7A" w:rsidP="00654B7A">
      <w:pPr>
        <w:pStyle w:val="a4"/>
        <w:shd w:val="clear" w:color="auto" w:fill="auto"/>
        <w:spacing w:after="300" w:line="322" w:lineRule="exact"/>
        <w:ind w:left="20" w:right="20" w:firstLine="74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четко и разборчиво напечатаны (написаны) синими или черными чер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нилами, в тексте документа не допускаются подчистки, приписки, наличие зачеркнутых слов, нерасшифрованные сокращения, исправления, за исклю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чением исправлений, скрепленных печатью и заверенных подписью уполно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моченного лица. Исполнение документов карандашом не допускается.</w:t>
      </w:r>
    </w:p>
    <w:p w:rsidR="00654B7A" w:rsidRDefault="00654B7A" w:rsidP="00654B7A">
      <w:pPr>
        <w:pStyle w:val="22"/>
        <w:numPr>
          <w:ilvl w:val="1"/>
          <w:numId w:val="6"/>
        </w:numPr>
        <w:shd w:val="clear" w:color="auto" w:fill="auto"/>
        <w:tabs>
          <w:tab w:val="left" w:pos="510"/>
        </w:tabs>
        <w:spacing w:before="0" w:after="0" w:line="322" w:lineRule="exact"/>
        <w:ind w:left="20" w:right="20"/>
        <w:jc w:val="center"/>
        <w:rPr>
          <w:sz w:val="28"/>
          <w:szCs w:val="28"/>
        </w:rPr>
      </w:pPr>
      <w:proofErr w:type="gramStart"/>
      <w:r>
        <w:rPr>
          <w:rStyle w:val="21"/>
          <w:color w:val="000000"/>
          <w:sz w:val="28"/>
          <w:szCs w:val="28"/>
        </w:rPr>
        <w:t>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</w:t>
      </w:r>
      <w:r>
        <w:rPr>
          <w:rStyle w:val="21"/>
          <w:color w:val="000000"/>
          <w:sz w:val="28"/>
          <w:szCs w:val="28"/>
        </w:rPr>
        <w:softHyphen/>
        <w:t>поряжении иных организаций, участвующих в предоставлении государ</w:t>
      </w:r>
      <w:r>
        <w:rPr>
          <w:rStyle w:val="21"/>
          <w:color w:val="000000"/>
          <w:sz w:val="28"/>
          <w:szCs w:val="28"/>
        </w:rPr>
        <w:softHyphen/>
        <w:t>ственной услуги, и которые заявитель вправе представить, а также способы их получения заявителем, в том числе в электронной форме, порядок их представления</w:t>
      </w:r>
      <w:proofErr w:type="gramEnd"/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470"/>
        </w:tabs>
        <w:spacing w:after="0" w:line="322" w:lineRule="exact"/>
        <w:ind w:left="20" w:right="20" w:firstLine="74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Документов необходимых в соответствии с нормативными пра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нии государственной услуги, и которые заявитель вправе представить, не имеется.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456"/>
        </w:tabs>
        <w:spacing w:after="0" w:line="322" w:lineRule="exact"/>
        <w:ind w:left="20" w:firstLine="74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Архивный отдел не вправе требовать от заявителя:</w:t>
      </w:r>
    </w:p>
    <w:p w:rsidR="00654B7A" w:rsidRDefault="00654B7A" w:rsidP="00654B7A">
      <w:pPr>
        <w:pStyle w:val="a4"/>
        <w:shd w:val="clear" w:color="auto" w:fill="auto"/>
        <w:tabs>
          <w:tab w:val="left" w:pos="1052"/>
        </w:tabs>
        <w:spacing w:after="0" w:line="322" w:lineRule="exact"/>
        <w:ind w:left="20" w:right="20" w:firstLine="74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а)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предоставления документов и информации или осуществления дей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ствий, предоставление или осуществление которых не предусмотрено норма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тивными правовыми актами Российской Федерации и нормативными право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выми актами Ставропольского края, регулирующими отношения, возникаю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щие в связи с предоставлением государственной услуги;</w:t>
      </w:r>
    </w:p>
    <w:p w:rsidR="00654B7A" w:rsidRDefault="00654B7A" w:rsidP="00654B7A">
      <w:pPr>
        <w:pStyle w:val="a4"/>
        <w:shd w:val="clear" w:color="auto" w:fill="auto"/>
        <w:tabs>
          <w:tab w:val="left" w:pos="1119"/>
        </w:tabs>
        <w:spacing w:after="0" w:line="322" w:lineRule="exact"/>
        <w:ind w:left="20" w:right="20" w:firstLine="74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б)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предоставления документов и информации, которые находятся в распоряжении органов исполнительной власти края, органов местного само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управления Ставропольского края, предоставляющих государственные или муниципальные услуги,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актами.</w:t>
      </w:r>
    </w:p>
    <w:p w:rsidR="00654B7A" w:rsidRDefault="00654B7A" w:rsidP="00654B7A">
      <w:pPr>
        <w:pStyle w:val="1"/>
        <w:keepNext/>
        <w:keepLines/>
        <w:numPr>
          <w:ilvl w:val="1"/>
          <w:numId w:val="6"/>
        </w:numPr>
        <w:shd w:val="clear" w:color="auto" w:fill="auto"/>
        <w:tabs>
          <w:tab w:val="left" w:pos="1057"/>
        </w:tabs>
        <w:spacing w:before="0"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bookmarkStart w:id="4" w:name="bookmark4"/>
      <w:r>
        <w:rPr>
          <w:rStyle w:val="CordiaNew"/>
          <w:rFonts w:ascii="Times New Roman" w:hAnsi="Times New Roman" w:cs="Times New Roman"/>
          <w:color w:val="000000"/>
          <w:sz w:val="28"/>
          <w:szCs w:val="28"/>
        </w:rPr>
        <w:t>Исчерпывающий перечень оснований для отказа в приеме документов, необходимых для предоставления государственной услуги</w:t>
      </w:r>
      <w:bookmarkEnd w:id="4"/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484"/>
        </w:tabs>
        <w:spacing w:after="296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Основания для отказа в приеме документов</w:t>
      </w: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,</w:t>
      </w:r>
      <w:proofErr w:type="gram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необходимых для 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lastRenderedPageBreak/>
        <w:t>предоставления государственной услуги не предусмотрены.</w:t>
      </w:r>
    </w:p>
    <w:p w:rsidR="00654B7A" w:rsidRDefault="00654B7A" w:rsidP="00654B7A">
      <w:pPr>
        <w:pStyle w:val="1"/>
        <w:keepNext/>
        <w:keepLines/>
        <w:numPr>
          <w:ilvl w:val="1"/>
          <w:numId w:val="6"/>
        </w:numPr>
        <w:shd w:val="clear" w:color="auto" w:fill="auto"/>
        <w:tabs>
          <w:tab w:val="left" w:pos="514"/>
        </w:tabs>
        <w:spacing w:before="0" w:after="0" w:line="326" w:lineRule="exact"/>
        <w:ind w:left="1680" w:right="20" w:hanging="1660"/>
        <w:jc w:val="both"/>
        <w:rPr>
          <w:rFonts w:ascii="Times New Roman" w:hAnsi="Times New Roman"/>
          <w:sz w:val="28"/>
          <w:szCs w:val="28"/>
        </w:rPr>
      </w:pPr>
      <w:bookmarkStart w:id="5" w:name="bookmark5"/>
      <w:r>
        <w:rPr>
          <w:rStyle w:val="CordiaNew"/>
          <w:rFonts w:ascii="Times New Roman" w:hAnsi="Times New Roman" w:cs="Times New Roman"/>
          <w:color w:val="000000"/>
          <w:sz w:val="28"/>
          <w:szCs w:val="28"/>
        </w:rPr>
        <w:t>Исчерпывающий перечень оснований для приостановления или от</w:t>
      </w:r>
      <w:r>
        <w:rPr>
          <w:rStyle w:val="CordiaNew"/>
          <w:rFonts w:ascii="Times New Roman" w:hAnsi="Times New Roman" w:cs="Times New Roman"/>
          <w:color w:val="000000"/>
          <w:sz w:val="28"/>
          <w:szCs w:val="28"/>
        </w:rPr>
        <w:softHyphen/>
        <w:t>каза в предоставлении государственной услуги</w:t>
      </w:r>
      <w:bookmarkEnd w:id="5"/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426"/>
        </w:tabs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Ответ на обращение не дается в следующих случаях:</w:t>
      </w:r>
    </w:p>
    <w:p w:rsidR="00654B7A" w:rsidRDefault="00654B7A" w:rsidP="00654B7A">
      <w:pPr>
        <w:pStyle w:val="a4"/>
        <w:shd w:val="clear" w:color="auto" w:fill="auto"/>
        <w:tabs>
          <w:tab w:val="left" w:pos="1062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а)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 xml:space="preserve">в обращении не указаны сведения, предусмотренные подпунктами </w:t>
      </w:r>
      <w:proofErr w:type="spell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б-д</w:t>
      </w:r>
      <w:proofErr w:type="spell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пункта 2.6.2. Административного регламента;</w:t>
      </w:r>
    </w:p>
    <w:p w:rsidR="00654B7A" w:rsidRDefault="00654B7A" w:rsidP="00654B7A">
      <w:pPr>
        <w:pStyle w:val="a4"/>
        <w:shd w:val="clear" w:color="auto" w:fill="auto"/>
        <w:tabs>
          <w:tab w:val="left" w:pos="1062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б)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 xml:space="preserve"> не представлены документы, указанные в пунктах 2.6.3., 2.6.4. настоящего Административного регламента;</w:t>
      </w:r>
    </w:p>
    <w:p w:rsidR="00654B7A" w:rsidRDefault="00654B7A" w:rsidP="00654B7A">
      <w:pPr>
        <w:pStyle w:val="a4"/>
        <w:shd w:val="clear" w:color="auto" w:fill="auto"/>
        <w:tabs>
          <w:tab w:val="left" w:pos="1057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в) текст письменного обращения не поддается прочтению, о чем в те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чение 7 дней со дня регистрации обращения  сообщается заявителю, если его фамилия и почтовый адрес поддаются прочтению;</w:t>
      </w:r>
    </w:p>
    <w:p w:rsidR="00654B7A" w:rsidRDefault="00654B7A" w:rsidP="00654B7A">
      <w:pPr>
        <w:pStyle w:val="a4"/>
        <w:shd w:val="clear" w:color="auto" w:fill="auto"/>
        <w:tabs>
          <w:tab w:val="left" w:pos="1066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г)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в случае наличия в обращении нецензурных либо оскорбительных выражений, угрозы жизни, здоровью и имуществу должностного лица, а также членов его семьи, архивный отдел вправе оставить обращение без от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вета и сообщить заявителю, направившему обращение, о недопустимости злоупотребления правом;</w:t>
      </w:r>
    </w:p>
    <w:p w:rsidR="00654B7A" w:rsidRDefault="00654B7A" w:rsidP="00654B7A">
      <w:pPr>
        <w:pStyle w:val="a4"/>
        <w:shd w:val="clear" w:color="auto" w:fill="auto"/>
        <w:tabs>
          <w:tab w:val="left" w:pos="1018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д</w:t>
      </w:r>
      <w:proofErr w:type="spell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в случае, если в обращении содержатся вопросы, на которые неодно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кратно давались письменные ответы по существу в связи с ранее направлен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ными обращениями, и при этом в обращении не приводятся новые доводы или обстоятельства, начальник архивного отдела вправе принять решение</w:t>
      </w:r>
    </w:p>
    <w:p w:rsidR="00654B7A" w:rsidRDefault="00654B7A" w:rsidP="00654B7A">
      <w:pPr>
        <w:pStyle w:val="a4"/>
        <w:shd w:val="clear" w:color="auto" w:fill="auto"/>
        <w:tabs>
          <w:tab w:val="left" w:pos="255"/>
          <w:tab w:val="left" w:pos="1018"/>
        </w:tabs>
        <w:spacing w:after="0" w:line="322" w:lineRule="exact"/>
        <w:ind w:left="20" w:right="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безосновательности очередного обращения и прекращении переписки с за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явителем по данному вопросу, о данном решении уведомляется заявитель, направивший обращение;</w:t>
      </w:r>
    </w:p>
    <w:p w:rsidR="00654B7A" w:rsidRDefault="00654B7A" w:rsidP="00654B7A">
      <w:pPr>
        <w:pStyle w:val="a4"/>
        <w:shd w:val="clear" w:color="auto" w:fill="auto"/>
        <w:tabs>
          <w:tab w:val="left" w:pos="1062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е)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если ответ по существу поставленного в обращении вопроса не мо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в связи с недопустимо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стью разглашения указанных сведений.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446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Заявитель уведомляется об отказе в рассмотрении его обращения в письменной форме в течение 3 дней </w:t>
      </w: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со</w:t>
      </w:r>
      <w:proofErr w:type="gram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регистрации обращения по подпунктам а, б, </w:t>
      </w:r>
      <w:proofErr w:type="spell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г-е</w:t>
      </w:r>
      <w:proofErr w:type="spell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пункта 2.9.1 Адми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нистративного регламента.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460"/>
        </w:tabs>
        <w:spacing w:after="6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Обращение, в котором обжалуется судебное решение, в течение 7 дней со дня регистрации возвращается гражданину, направившему обра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щение, с разъяснением порядка обжалования данного судебного решения.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514"/>
        </w:tabs>
        <w:spacing w:after="600" w:line="322" w:lineRule="exact"/>
        <w:ind w:left="40" w:right="4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Оснований для приостановления предоставления государствен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ной услуги не имеется.</w:t>
      </w:r>
    </w:p>
    <w:p w:rsidR="00654B7A" w:rsidRDefault="00654B7A" w:rsidP="00654B7A">
      <w:pPr>
        <w:pStyle w:val="22"/>
        <w:numPr>
          <w:ilvl w:val="1"/>
          <w:numId w:val="6"/>
        </w:numPr>
        <w:shd w:val="clear" w:color="auto" w:fill="auto"/>
        <w:tabs>
          <w:tab w:val="left" w:pos="746"/>
        </w:tabs>
        <w:spacing w:before="0" w:after="0" w:line="322" w:lineRule="exact"/>
        <w:ind w:left="40" w:right="40"/>
        <w:jc w:val="center"/>
        <w:rPr>
          <w:sz w:val="28"/>
          <w:szCs w:val="28"/>
        </w:rPr>
      </w:pPr>
      <w:r>
        <w:rPr>
          <w:rStyle w:val="21"/>
          <w:color w:val="000000"/>
          <w:sz w:val="28"/>
          <w:szCs w:val="28"/>
        </w:rPr>
        <w:t>Перечень услуг, необходимых и обязательных для предоставления государственной услуги, в том числе сведения о документе (документах),</w:t>
      </w:r>
    </w:p>
    <w:p w:rsidR="00654B7A" w:rsidRDefault="00654B7A" w:rsidP="00654B7A">
      <w:pPr>
        <w:pStyle w:val="22"/>
        <w:shd w:val="clear" w:color="auto" w:fill="auto"/>
        <w:spacing w:before="0" w:after="0" w:line="326" w:lineRule="exact"/>
        <w:ind w:left="20" w:firstLine="0"/>
        <w:jc w:val="center"/>
        <w:rPr>
          <w:sz w:val="28"/>
          <w:szCs w:val="28"/>
        </w:rPr>
      </w:pPr>
      <w:r>
        <w:rPr>
          <w:rStyle w:val="21"/>
          <w:color w:val="000000"/>
          <w:sz w:val="28"/>
          <w:szCs w:val="28"/>
        </w:rPr>
        <w:t>выдаваемом (</w:t>
      </w:r>
      <w:proofErr w:type="gramStart"/>
      <w:r>
        <w:rPr>
          <w:rStyle w:val="21"/>
          <w:color w:val="000000"/>
          <w:sz w:val="28"/>
          <w:szCs w:val="28"/>
        </w:rPr>
        <w:t>выдаваемых</w:t>
      </w:r>
      <w:proofErr w:type="gramEnd"/>
      <w:r>
        <w:rPr>
          <w:rStyle w:val="21"/>
          <w:color w:val="000000"/>
          <w:sz w:val="28"/>
          <w:szCs w:val="28"/>
        </w:rPr>
        <w:t>) иными организациями, участвующими в предоставлении государственной услуги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629"/>
        </w:tabs>
        <w:spacing w:after="300" w:line="322" w:lineRule="exact"/>
        <w:ind w:left="40" w:right="4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Услуг, необходимых и обязательных для предоставления госу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lastRenderedPageBreak/>
        <w:t>дарственной услуги, а также организаций, участвующих в предоставлении государственной услуги, не имеется.</w:t>
      </w:r>
    </w:p>
    <w:p w:rsidR="00654B7A" w:rsidRDefault="00654B7A" w:rsidP="00654B7A">
      <w:pPr>
        <w:pStyle w:val="22"/>
        <w:numPr>
          <w:ilvl w:val="1"/>
          <w:numId w:val="6"/>
        </w:numPr>
        <w:shd w:val="clear" w:color="auto" w:fill="auto"/>
        <w:tabs>
          <w:tab w:val="left" w:pos="669"/>
        </w:tabs>
        <w:spacing w:before="0" w:after="0" w:line="322" w:lineRule="exact"/>
        <w:ind w:left="40" w:right="40"/>
        <w:jc w:val="center"/>
        <w:rPr>
          <w:sz w:val="28"/>
          <w:szCs w:val="28"/>
        </w:rPr>
      </w:pPr>
      <w:r>
        <w:rPr>
          <w:rStyle w:val="21"/>
          <w:color w:val="000000"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государственной услуги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662"/>
        </w:tabs>
        <w:spacing w:after="296" w:line="317" w:lineRule="exact"/>
        <w:ind w:left="40" w:right="4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Архивный отдел предоставляет государственную услугу бес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платно, если иное не установлено муниципальными правовыми актами.</w:t>
      </w:r>
    </w:p>
    <w:p w:rsidR="00654B7A" w:rsidRDefault="00654B7A" w:rsidP="00654B7A">
      <w:pPr>
        <w:pStyle w:val="22"/>
        <w:numPr>
          <w:ilvl w:val="1"/>
          <w:numId w:val="6"/>
        </w:numPr>
        <w:shd w:val="clear" w:color="auto" w:fill="auto"/>
        <w:tabs>
          <w:tab w:val="left" w:pos="1251"/>
        </w:tabs>
        <w:spacing w:before="0" w:after="0" w:line="322" w:lineRule="exact"/>
        <w:ind w:left="440" w:right="40"/>
        <w:jc w:val="center"/>
        <w:rPr>
          <w:sz w:val="28"/>
          <w:szCs w:val="28"/>
        </w:rPr>
      </w:pPr>
      <w:r>
        <w:rPr>
          <w:rStyle w:val="21"/>
          <w:color w:val="000000"/>
          <w:sz w:val="28"/>
          <w:szCs w:val="28"/>
        </w:rPr>
        <w:t>Максимальный срок ожидания в очереди при подаче запроса и при получении результата предоставления государственной услуги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610"/>
        </w:tabs>
        <w:spacing w:after="0" w:line="326" w:lineRule="exact"/>
        <w:ind w:left="40" w:right="4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Время ожидания заявителя в очереди при подаче обращения не должно превышать 15 минут.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605"/>
        </w:tabs>
        <w:spacing w:after="300" w:line="322" w:lineRule="exact"/>
        <w:ind w:left="40" w:right="4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При получении заявителем результата предоставления государ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ственной услуги время ожидания не должно превышать 15 минут.</w:t>
      </w:r>
    </w:p>
    <w:p w:rsidR="00654B7A" w:rsidRDefault="00654B7A" w:rsidP="00654B7A">
      <w:pPr>
        <w:pStyle w:val="22"/>
        <w:numPr>
          <w:ilvl w:val="1"/>
          <w:numId w:val="6"/>
        </w:numPr>
        <w:shd w:val="clear" w:color="auto" w:fill="auto"/>
        <w:tabs>
          <w:tab w:val="left" w:pos="664"/>
        </w:tabs>
        <w:spacing w:before="0" w:after="0" w:line="322" w:lineRule="exact"/>
        <w:ind w:left="40" w:right="40"/>
        <w:jc w:val="center"/>
        <w:rPr>
          <w:sz w:val="28"/>
          <w:szCs w:val="28"/>
        </w:rPr>
      </w:pPr>
      <w:r>
        <w:rPr>
          <w:rStyle w:val="21"/>
          <w:color w:val="000000"/>
          <w:sz w:val="28"/>
          <w:szCs w:val="28"/>
        </w:rPr>
        <w:t>Срок и порядок регистрации запроса заявителя о предоставлении государственной услуги и услуг, необходимых и обязательных для предоставления государственной услуги, в том числе в электронной форме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629"/>
        </w:tabs>
        <w:spacing w:after="0" w:line="322" w:lineRule="exact"/>
        <w:ind w:left="40" w:right="4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Регистрация обращения заявителя осуществляется в течение 1 дня в порядке, установленном разделом 3.2 настоящего Административного регламента.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653"/>
        </w:tabs>
        <w:spacing w:after="0" w:line="322" w:lineRule="exact"/>
        <w:ind w:left="40" w:right="4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Обращения о предоставлении государственной услуги, посту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пившие в форме электронного документа, распечатываются на бумажном но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сителе и подлежат регистрации в срок, установленный пунктом 2.13.1 Адми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нистративного регламента.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600"/>
        </w:tabs>
        <w:spacing w:after="0" w:line="322" w:lineRule="exact"/>
        <w:ind w:left="40" w:right="4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При поступлении обращения в форме электронного документа с указанием адреса электронной почты и/или почтового адреса, заявителю направляется уведомление о приеме обращения к рассмотрению или мотиви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рованный отказ в рассмотрении.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624"/>
        </w:tabs>
        <w:spacing w:after="0" w:line="322" w:lineRule="exact"/>
        <w:ind w:left="40" w:right="4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Услуг, необходимых и обязательных для предоставления госу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дарственной услуги, не имеется.</w:t>
      </w:r>
    </w:p>
    <w:p w:rsidR="00654B7A" w:rsidRDefault="00654B7A" w:rsidP="00654B7A">
      <w:pPr>
        <w:pStyle w:val="22"/>
        <w:numPr>
          <w:ilvl w:val="1"/>
          <w:numId w:val="6"/>
        </w:numPr>
        <w:shd w:val="clear" w:color="auto" w:fill="auto"/>
        <w:tabs>
          <w:tab w:val="left" w:pos="1393"/>
        </w:tabs>
        <w:spacing w:before="0" w:after="0" w:line="322" w:lineRule="exact"/>
        <w:ind w:left="20" w:right="20" w:firstLine="700"/>
        <w:jc w:val="center"/>
        <w:rPr>
          <w:sz w:val="28"/>
          <w:szCs w:val="28"/>
        </w:rPr>
      </w:pPr>
      <w:r>
        <w:rPr>
          <w:rStyle w:val="21"/>
          <w:color w:val="000000"/>
          <w:sz w:val="28"/>
          <w:szCs w:val="28"/>
        </w:rPr>
        <w:t>Требования к помещениям, в которых предоставляется государственная услуга, к местам ожидания и приема заявителей, ра</w:t>
      </w:r>
      <w:proofErr w:type="gramStart"/>
      <w:r>
        <w:rPr>
          <w:rStyle w:val="21"/>
          <w:color w:val="000000"/>
          <w:sz w:val="28"/>
          <w:szCs w:val="28"/>
        </w:rPr>
        <w:t>з-</w:t>
      </w:r>
      <w:proofErr w:type="gramEnd"/>
      <w:r>
        <w:rPr>
          <w:rStyle w:val="21"/>
          <w:color w:val="000000"/>
          <w:sz w:val="28"/>
          <w:szCs w:val="28"/>
        </w:rPr>
        <w:t xml:space="preserve"> меще6нию и оформлению визуальной, текстовой и </w:t>
      </w:r>
      <w:proofErr w:type="spellStart"/>
      <w:r>
        <w:rPr>
          <w:rStyle w:val="21"/>
          <w:color w:val="000000"/>
          <w:sz w:val="28"/>
          <w:szCs w:val="28"/>
        </w:rPr>
        <w:t>мультимедийной</w:t>
      </w:r>
      <w:proofErr w:type="spellEnd"/>
      <w:r>
        <w:rPr>
          <w:rStyle w:val="21"/>
          <w:color w:val="000000"/>
          <w:sz w:val="28"/>
          <w:szCs w:val="28"/>
        </w:rPr>
        <w:t xml:space="preserve"> ин</w:t>
      </w:r>
      <w:r>
        <w:rPr>
          <w:rStyle w:val="21"/>
          <w:color w:val="000000"/>
          <w:sz w:val="28"/>
          <w:szCs w:val="28"/>
        </w:rPr>
        <w:softHyphen/>
        <w:t>формации о порядке предоставления государственной услуги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671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Помещение архивного отдела оборудуется информационной табличкой (вывеской), содержащей следующую информацию об архивном отделе, предоставляющем государственную услугу: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наименование;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режим работы;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адрес официального сайта;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firstLine="700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адрес электронной почты;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firstLine="700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номера телефонов для справок.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594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Помещение архивного отдела, в котором предоставляется госу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 xml:space="preserve">дарственная услуга, должно соответствовать санитарно-эпидемиологическим 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lastRenderedPageBreak/>
        <w:t>правилам и нормативам «Гигиенические требования к персональным элек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 xml:space="preserve">тронно-вычислительным машинам и организации работы. </w:t>
      </w:r>
      <w:proofErr w:type="spell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СанПин</w:t>
      </w:r>
      <w:proofErr w:type="spell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2.2.2/2.4.1340-03», утвержденным Главным государственным санитарным врачом Российской Федерации 30 мая 2003 года.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604"/>
        </w:tabs>
        <w:spacing w:after="0" w:line="322" w:lineRule="exact"/>
        <w:ind w:left="20" w:right="20" w:firstLine="700"/>
        <w:rPr>
          <w:rFonts w:ascii="Times New Roman" w:hAnsi="Times New Roman"/>
          <w:sz w:val="28"/>
          <w:szCs w:val="28"/>
        </w:rPr>
      </w:pP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Указанное помещение располагается с учетом пешеходной до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ступности для заявителей от остановок общественного транспорта (не более</w:t>
      </w:r>
      <w:proofErr w:type="gramEnd"/>
    </w:p>
    <w:p w:rsidR="00654B7A" w:rsidRDefault="00654B7A" w:rsidP="00654B7A">
      <w:pPr>
        <w:pStyle w:val="a4"/>
        <w:numPr>
          <w:ilvl w:val="0"/>
          <w:numId w:val="8"/>
        </w:numPr>
        <w:shd w:val="clear" w:color="auto" w:fill="auto"/>
        <w:tabs>
          <w:tab w:val="left" w:pos="164"/>
          <w:tab w:val="left" w:pos="1604"/>
        </w:tabs>
        <w:spacing w:after="0" w:line="322" w:lineRule="exact"/>
        <w:ind w:left="20" w:right="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0 минут пешком).</w:t>
      </w:r>
      <w:proofErr w:type="gram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Вход и выход из помещения оборудуется соответст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вующими указателями.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594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Архивный отдел обеспечивает беспрепятственный доступ инва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 xml:space="preserve">лидов и других </w:t>
      </w:r>
      <w:proofErr w:type="spell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маломобильных</w:t>
      </w:r>
      <w:proofErr w:type="spell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групп населения к помещениям архивного отдела, в которых предоставляется государственная услуга, в соответствии с законодательством Российской Федерации и законодательством Ставрополь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ского края о социальной защите инвалидов».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 случаях, если помещения архивного отдела, в которых предоставля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ется государственная услуга, невозможно полностью приспособить с учетом потребности инвалидов, администрация городского округа до его реконструкции или капитального ремонта принимает согласо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ванное с одним из общественных объединений инвалидов, осуществляющих свою деятельность на территории городского окру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га, меры для обеспечения доступа инвалидов к помещениям архивного отде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ла, в которых предоставляется государственная услуга либо, когда это воз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можно</w:t>
      </w:r>
      <w:proofErr w:type="gram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, обеспечивает предоставление государственной услуги по месту жи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тельства инвалида или в дистанционном режиме.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628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Сектор ожидания и информирования заявителей должен соот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ветствовать комфортным условиям для заявителей, оборудуется столами и стульями для возможности оформления обращения, а также информацион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ным стендом (материалами).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594"/>
        </w:tabs>
        <w:spacing w:after="0" w:line="322" w:lineRule="exact"/>
        <w:ind w:left="20" w:right="20" w:firstLine="700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Информационный стенд (материалы) должен содержать сведе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ния, указанные в пункте 1.3.9. настоящего Административного регламента.</w:t>
      </w:r>
    </w:p>
    <w:p w:rsidR="00654B7A" w:rsidRDefault="00654B7A" w:rsidP="00654B7A">
      <w:pPr>
        <w:pStyle w:val="22"/>
        <w:numPr>
          <w:ilvl w:val="1"/>
          <w:numId w:val="6"/>
        </w:numPr>
        <w:shd w:val="clear" w:color="auto" w:fill="auto"/>
        <w:tabs>
          <w:tab w:val="left" w:pos="1842"/>
        </w:tabs>
        <w:spacing w:before="0" w:after="0" w:line="322" w:lineRule="exact"/>
        <w:ind w:left="700" w:right="580" w:firstLine="400"/>
        <w:jc w:val="center"/>
        <w:rPr>
          <w:sz w:val="28"/>
          <w:szCs w:val="28"/>
        </w:rPr>
      </w:pPr>
      <w:r>
        <w:rPr>
          <w:rStyle w:val="21"/>
          <w:color w:val="000000"/>
          <w:sz w:val="28"/>
          <w:szCs w:val="28"/>
        </w:rPr>
        <w:t>Показатели доступности и качества предоставления государственной услуги, в том числе количество взаимодействий заявителя с должностными лицами при предоставлении государственной услуги и их продолжительность,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585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Основными показателями доступности предоставления государ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ственной услуги являются: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удобство и доступность получения заявителем информации о порядке предоставления государственной услуги;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наличие образцов заявлений для получения государственной услуги, в том числе в электронной форме (приложения 1, 2 к настоящему Администра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тивному регламенту);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00"/>
        <w:jc w:val="both"/>
        <w:rPr>
          <w:rStyle w:val="CordiaNew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возможность направления заявителем обращения и документов к нему 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lastRenderedPageBreak/>
        <w:t>в удобной для него форме: при личном обращении, по факсимильной связи, почте, электронной почте, на официальный сайт, в многофункциональный центр, с использованием Единого портала, регионального портала.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00"/>
        <w:jc w:val="both"/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 любое время с момента регистрации обращения заявитель имеет право знакомиться с документами и материалами, касающимися рас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смотрения обращения, если это не затрагивает права, свободы и законные интересы других лиц и если в указанных документах и материалах не содер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жатся сведения, составляющие государственную или иную охраняемую фе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деральным законодательством тайну.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Информация о рассмотрении обращений, предоставляемая исполните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лем при личном обращении заявителя, по телефону или с использованием информационно-телекоммуникационных сетей общего пользования:</w:t>
      </w:r>
    </w:p>
    <w:p w:rsidR="00654B7A" w:rsidRDefault="00654B7A" w:rsidP="00654B7A">
      <w:pPr>
        <w:pStyle w:val="a4"/>
        <w:shd w:val="clear" w:color="auto" w:fill="auto"/>
        <w:tabs>
          <w:tab w:val="left" w:pos="998"/>
        </w:tabs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а)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дата получения обращения и его регистрации;</w:t>
      </w:r>
    </w:p>
    <w:p w:rsidR="00654B7A" w:rsidRDefault="00654B7A" w:rsidP="00654B7A">
      <w:pPr>
        <w:pStyle w:val="a4"/>
        <w:shd w:val="clear" w:color="auto" w:fill="auto"/>
        <w:tabs>
          <w:tab w:val="left" w:pos="1027"/>
        </w:tabs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б)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о должностном лице, которому поручено рассмотрение обращения;</w:t>
      </w:r>
    </w:p>
    <w:p w:rsidR="00654B7A" w:rsidRDefault="00654B7A" w:rsidP="00654B7A">
      <w:pPr>
        <w:pStyle w:val="a4"/>
        <w:shd w:val="clear" w:color="auto" w:fill="auto"/>
        <w:tabs>
          <w:tab w:val="left" w:pos="1022"/>
        </w:tabs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об отказе в рассмотрении обращения;</w:t>
      </w:r>
    </w:p>
    <w:p w:rsidR="00654B7A" w:rsidRDefault="00654B7A" w:rsidP="00654B7A">
      <w:pPr>
        <w:pStyle w:val="a4"/>
        <w:shd w:val="clear" w:color="auto" w:fill="auto"/>
        <w:tabs>
          <w:tab w:val="left" w:pos="1003"/>
        </w:tabs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г)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о продлении срока рассмотрения обращения;</w:t>
      </w:r>
    </w:p>
    <w:p w:rsidR="00654B7A" w:rsidRDefault="00654B7A" w:rsidP="00654B7A">
      <w:pPr>
        <w:pStyle w:val="a4"/>
        <w:shd w:val="clear" w:color="auto" w:fill="auto"/>
        <w:tabs>
          <w:tab w:val="left" w:pos="1037"/>
        </w:tabs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д</w:t>
      </w:r>
      <w:proofErr w:type="spell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о результатах рассмотрения обращения.</w:t>
      </w:r>
    </w:p>
    <w:p w:rsidR="00654B7A" w:rsidRDefault="00654B7A" w:rsidP="00654B7A">
      <w:pPr>
        <w:pStyle w:val="a4"/>
        <w:numPr>
          <w:ilvl w:val="2"/>
          <w:numId w:val="6"/>
        </w:numPr>
        <w:shd w:val="clear" w:color="auto" w:fill="auto"/>
        <w:tabs>
          <w:tab w:val="left" w:pos="1676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Основными показателями качества предоставления государ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ственной услуги являются: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700" w:right="20"/>
        <w:rPr>
          <w:rStyle w:val="CordiaNew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достоверность предоставляемой заявителю информации; 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700" w:right="20"/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полнота информации по сути обращения заявителя; 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700" w:right="20"/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объективное, всестороннее и своевременное рассмотрение обращения; возможность получения государственной услуги по месту обращения; возможность подачи обращения и получения результата предоставле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ния государственной услуги в многофункциональном центре.</w:t>
      </w:r>
    </w:p>
    <w:p w:rsidR="00654B7A" w:rsidRDefault="00654B7A" w:rsidP="00654B7A">
      <w:pPr>
        <w:pStyle w:val="22"/>
        <w:numPr>
          <w:ilvl w:val="0"/>
          <w:numId w:val="3"/>
        </w:numPr>
        <w:shd w:val="clear" w:color="auto" w:fill="auto"/>
        <w:tabs>
          <w:tab w:val="left" w:pos="490"/>
        </w:tabs>
        <w:spacing w:before="0" w:after="300" w:line="322" w:lineRule="exact"/>
        <w:ind w:left="20" w:right="20"/>
        <w:jc w:val="center"/>
        <w:rPr>
          <w:sz w:val="28"/>
          <w:szCs w:val="28"/>
        </w:rPr>
      </w:pPr>
      <w:r>
        <w:rPr>
          <w:rStyle w:val="21"/>
          <w:color w:val="000000"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процедур (действий) в многофункциональных центрах</w:t>
      </w:r>
    </w:p>
    <w:p w:rsidR="00654B7A" w:rsidRDefault="00654B7A" w:rsidP="00654B7A">
      <w:pPr>
        <w:pStyle w:val="22"/>
        <w:numPr>
          <w:ilvl w:val="0"/>
          <w:numId w:val="9"/>
        </w:numPr>
        <w:shd w:val="clear" w:color="auto" w:fill="auto"/>
        <w:tabs>
          <w:tab w:val="left" w:pos="1199"/>
        </w:tabs>
        <w:spacing w:before="0" w:after="0" w:line="322" w:lineRule="exact"/>
        <w:ind w:left="20" w:firstLine="680"/>
        <w:rPr>
          <w:sz w:val="28"/>
          <w:szCs w:val="28"/>
        </w:rPr>
      </w:pPr>
      <w:r>
        <w:rPr>
          <w:rStyle w:val="21"/>
          <w:color w:val="000000"/>
          <w:sz w:val="28"/>
          <w:szCs w:val="28"/>
        </w:rPr>
        <w:t>Описание последовательности действий при предоставлении</w:t>
      </w:r>
    </w:p>
    <w:p w:rsidR="00654B7A" w:rsidRDefault="00654B7A" w:rsidP="00654B7A">
      <w:pPr>
        <w:pStyle w:val="22"/>
        <w:shd w:val="clear" w:color="auto" w:fill="auto"/>
        <w:spacing w:before="0" w:after="0" w:line="322" w:lineRule="exact"/>
        <w:ind w:right="20" w:firstLine="0"/>
        <w:jc w:val="center"/>
        <w:rPr>
          <w:sz w:val="28"/>
          <w:szCs w:val="28"/>
        </w:rPr>
      </w:pPr>
      <w:r>
        <w:rPr>
          <w:rStyle w:val="21"/>
          <w:color w:val="000000"/>
          <w:sz w:val="28"/>
          <w:szCs w:val="28"/>
        </w:rPr>
        <w:t>государственной услуги</w:t>
      </w:r>
    </w:p>
    <w:p w:rsidR="00654B7A" w:rsidRDefault="00654B7A" w:rsidP="00654B7A">
      <w:pPr>
        <w:pStyle w:val="a4"/>
        <w:numPr>
          <w:ilvl w:val="0"/>
          <w:numId w:val="10"/>
        </w:numPr>
        <w:shd w:val="clear" w:color="auto" w:fill="auto"/>
        <w:tabs>
          <w:tab w:val="left" w:pos="1441"/>
        </w:tabs>
        <w:spacing w:after="0" w:line="322" w:lineRule="exact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Предоставление государственной услуги, в том числе в электрон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ной форме, включает в себя следующие административные процедуры: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информирование и консультирование заявителя по вопросу предостав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ления государственной услуги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прием и регистрация обращения;</w:t>
      </w:r>
    </w:p>
    <w:p w:rsidR="00654B7A" w:rsidRDefault="00654B7A" w:rsidP="00654B7A">
      <w:pPr>
        <w:pStyle w:val="a4"/>
        <w:shd w:val="clear" w:color="auto" w:fill="auto"/>
        <w:spacing w:after="0" w:line="317" w:lineRule="exact"/>
        <w:ind w:left="20" w:right="20" w:firstLine="680"/>
        <w:rPr>
          <w:rStyle w:val="CordiaNew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рассмотрение обращения, принятие решения о предоставлении (отказе в предоставлении) государственной услуги; </w:t>
      </w:r>
    </w:p>
    <w:p w:rsidR="00654B7A" w:rsidRDefault="00654B7A" w:rsidP="00654B7A">
      <w:pPr>
        <w:pStyle w:val="a4"/>
        <w:shd w:val="clear" w:color="auto" w:fill="auto"/>
        <w:spacing w:after="0" w:line="317" w:lineRule="exact"/>
        <w:ind w:left="20" w:right="20" w:firstLine="680"/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подготовка ответа заявителю; </w:t>
      </w:r>
    </w:p>
    <w:p w:rsidR="00654B7A" w:rsidRDefault="00654B7A" w:rsidP="00654B7A">
      <w:pPr>
        <w:pStyle w:val="a4"/>
        <w:shd w:val="clear" w:color="auto" w:fill="auto"/>
        <w:spacing w:after="0" w:line="317" w:lineRule="exact"/>
        <w:ind w:left="20" w:right="20" w:firstLine="680"/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регистрация и направление ответа заявителю.</w:t>
      </w:r>
    </w:p>
    <w:p w:rsidR="00654B7A" w:rsidRDefault="00654B7A" w:rsidP="00654B7A">
      <w:pPr>
        <w:pStyle w:val="a4"/>
        <w:numPr>
          <w:ilvl w:val="0"/>
          <w:numId w:val="10"/>
        </w:numPr>
        <w:shd w:val="clear" w:color="auto" w:fill="auto"/>
        <w:tabs>
          <w:tab w:val="left" w:pos="1450"/>
        </w:tabs>
        <w:spacing w:after="296" w:line="322" w:lineRule="exact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По запросу заявителя направляется информация о ходе рассмот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рения обращения, в том числе в электронной форме, на любом этапе предо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ставления государственной услуги.</w:t>
      </w:r>
    </w:p>
    <w:p w:rsidR="00654B7A" w:rsidRDefault="00654B7A" w:rsidP="00654B7A">
      <w:pPr>
        <w:pStyle w:val="22"/>
        <w:numPr>
          <w:ilvl w:val="0"/>
          <w:numId w:val="9"/>
        </w:numPr>
        <w:shd w:val="clear" w:color="auto" w:fill="auto"/>
        <w:tabs>
          <w:tab w:val="left" w:pos="2182"/>
        </w:tabs>
        <w:spacing w:before="0" w:after="0" w:line="326" w:lineRule="exact"/>
        <w:ind w:left="1620" w:right="880"/>
        <w:jc w:val="left"/>
        <w:rPr>
          <w:sz w:val="28"/>
          <w:szCs w:val="28"/>
        </w:rPr>
      </w:pPr>
      <w:r>
        <w:rPr>
          <w:rStyle w:val="21"/>
          <w:color w:val="000000"/>
          <w:sz w:val="28"/>
          <w:szCs w:val="28"/>
        </w:rPr>
        <w:lastRenderedPageBreak/>
        <w:t>Информирование и консультирование заявителя по вопросу предоставления государственной услуги</w:t>
      </w:r>
    </w:p>
    <w:p w:rsidR="00654B7A" w:rsidRDefault="00654B7A" w:rsidP="00654B7A">
      <w:pPr>
        <w:pStyle w:val="a4"/>
        <w:numPr>
          <w:ilvl w:val="0"/>
          <w:numId w:val="11"/>
        </w:numPr>
        <w:shd w:val="clear" w:color="auto" w:fill="auto"/>
        <w:tabs>
          <w:tab w:val="left" w:pos="1479"/>
        </w:tabs>
        <w:spacing w:after="0" w:line="322" w:lineRule="exact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Основанием для начала административной процедуры является обращение заявителя лично или посредством телефонной связи в архивный отдел.</w:t>
      </w:r>
    </w:p>
    <w:p w:rsidR="00654B7A" w:rsidRDefault="00654B7A" w:rsidP="00654B7A">
      <w:pPr>
        <w:pStyle w:val="a4"/>
        <w:numPr>
          <w:ilvl w:val="0"/>
          <w:numId w:val="11"/>
        </w:numPr>
        <w:shd w:val="clear" w:color="auto" w:fill="auto"/>
        <w:tabs>
          <w:tab w:val="left" w:pos="1460"/>
        </w:tabs>
        <w:spacing w:after="0" w:line="322" w:lineRule="exact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Административная процедура осуществляется в день обращения заявителя. Общий максимальный срок выполнения административной про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цедуры 20 минут.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3.2.3 Указанная административная процедура выполняется должност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ным лицом архивного отдела.</w:t>
      </w:r>
    </w:p>
    <w:p w:rsidR="00654B7A" w:rsidRDefault="00654B7A" w:rsidP="00654B7A">
      <w:pPr>
        <w:pStyle w:val="a4"/>
        <w:numPr>
          <w:ilvl w:val="0"/>
          <w:numId w:val="12"/>
        </w:numPr>
        <w:shd w:val="clear" w:color="auto" w:fill="auto"/>
        <w:tabs>
          <w:tab w:val="left" w:pos="1396"/>
        </w:tabs>
        <w:spacing w:after="0" w:line="322" w:lineRule="exact"/>
        <w:ind w:lef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Должностное лицо архивного отдела: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предоставляет информацию о нормативных правовых актах, регулиру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ющих порядок предоставления государственной услуги;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разъясняет порядок, условия и сроки предоставления государственной услуги;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выдает образцы заявлений и список документов, необходимых для предоставления государственной услуги;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разъясняет порядок заполнения заявлений, порядок сбора необходимых документов и требования, предъявляемые к ним.</w:t>
      </w:r>
    </w:p>
    <w:p w:rsidR="00654B7A" w:rsidRDefault="00654B7A" w:rsidP="00654B7A">
      <w:pPr>
        <w:pStyle w:val="a4"/>
        <w:numPr>
          <w:ilvl w:val="0"/>
          <w:numId w:val="12"/>
        </w:numPr>
        <w:shd w:val="clear" w:color="auto" w:fill="auto"/>
        <w:tabs>
          <w:tab w:val="left" w:pos="1441"/>
        </w:tabs>
        <w:spacing w:after="0" w:line="322" w:lineRule="exact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Результатом административной процедуры является, в зависимо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сти от способа обращения, предоставление заявителю информации о порядке предоставления государственной услуги и (или) выдача заявителю перечня документов, необходимых для предоставления государственной услуги.</w:t>
      </w:r>
    </w:p>
    <w:p w:rsidR="00654B7A" w:rsidRDefault="00654B7A" w:rsidP="00654B7A">
      <w:pPr>
        <w:pStyle w:val="a4"/>
        <w:numPr>
          <w:ilvl w:val="0"/>
          <w:numId w:val="12"/>
        </w:numPr>
        <w:shd w:val="clear" w:color="auto" w:fill="auto"/>
        <w:tabs>
          <w:tab w:val="left" w:pos="1455"/>
        </w:tabs>
        <w:spacing w:after="0" w:line="317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Должностное лицо архивного отдела регистрирует факт обраще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ния заявителя в журнале по форме, устанавливаемой архивным отделом.</w:t>
      </w:r>
    </w:p>
    <w:p w:rsidR="00654B7A" w:rsidRDefault="00654B7A" w:rsidP="00654B7A">
      <w:pPr>
        <w:pStyle w:val="a4"/>
        <w:numPr>
          <w:ilvl w:val="0"/>
          <w:numId w:val="12"/>
        </w:numPr>
        <w:shd w:val="clear" w:color="auto" w:fill="auto"/>
        <w:tabs>
          <w:tab w:val="left" w:pos="1455"/>
        </w:tabs>
        <w:spacing w:after="0" w:line="317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Критерием принятия решения об информировании и консульти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ровании заявителя по вопросу предоставления государственной услуги явля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ется обращение заявителя.</w:t>
      </w:r>
    </w:p>
    <w:p w:rsidR="00654B7A" w:rsidRDefault="00654B7A" w:rsidP="00654B7A">
      <w:pPr>
        <w:pStyle w:val="a4"/>
        <w:numPr>
          <w:ilvl w:val="0"/>
          <w:numId w:val="12"/>
        </w:numPr>
        <w:shd w:val="clear" w:color="auto" w:fill="auto"/>
        <w:tabs>
          <w:tab w:val="left" w:pos="1494"/>
        </w:tabs>
        <w:spacing w:after="296" w:line="317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Способом фиксации результата выполнения административной процедуры является занесении факта обращения заявителя в журнал.</w:t>
      </w:r>
    </w:p>
    <w:p w:rsidR="00654B7A" w:rsidRDefault="00654B7A" w:rsidP="00654B7A">
      <w:pPr>
        <w:pStyle w:val="1"/>
        <w:keepNext/>
        <w:keepLines/>
        <w:numPr>
          <w:ilvl w:val="0"/>
          <w:numId w:val="9"/>
        </w:numPr>
        <w:shd w:val="clear" w:color="auto" w:fill="auto"/>
        <w:tabs>
          <w:tab w:val="left" w:pos="490"/>
        </w:tabs>
        <w:spacing w:before="0" w:after="0" w:line="322" w:lineRule="exact"/>
        <w:rPr>
          <w:rFonts w:ascii="Times New Roman" w:hAnsi="Times New Roman"/>
          <w:sz w:val="28"/>
          <w:szCs w:val="28"/>
        </w:rPr>
      </w:pPr>
      <w:bookmarkStart w:id="6" w:name="bookmark6"/>
      <w:r>
        <w:rPr>
          <w:rStyle w:val="CordiaNew"/>
          <w:rFonts w:ascii="Times New Roman" w:hAnsi="Times New Roman" w:cs="Times New Roman"/>
          <w:color w:val="000000"/>
          <w:sz w:val="28"/>
          <w:szCs w:val="28"/>
        </w:rPr>
        <w:t>Прием и регистрация обращения</w:t>
      </w:r>
      <w:bookmarkEnd w:id="6"/>
    </w:p>
    <w:p w:rsidR="00654B7A" w:rsidRDefault="00654B7A" w:rsidP="00654B7A">
      <w:pPr>
        <w:pStyle w:val="a4"/>
        <w:numPr>
          <w:ilvl w:val="0"/>
          <w:numId w:val="13"/>
        </w:numPr>
        <w:shd w:val="clear" w:color="auto" w:fill="auto"/>
        <w:tabs>
          <w:tab w:val="left" w:pos="1484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Основанием для начала административной процедуры является поступление обращения заявителя в архивный отдел.</w:t>
      </w:r>
    </w:p>
    <w:p w:rsidR="00654B7A" w:rsidRDefault="00654B7A" w:rsidP="00654B7A">
      <w:pPr>
        <w:pStyle w:val="a4"/>
        <w:numPr>
          <w:ilvl w:val="0"/>
          <w:numId w:val="13"/>
        </w:numPr>
        <w:shd w:val="clear" w:color="auto" w:fill="auto"/>
        <w:tabs>
          <w:tab w:val="left" w:pos="1489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Выполняет данную административную процедуру должностное лицо, ответственное за прием и регистрацию документов (далее - должност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ное лицо, ответственное за прием и регистрацию).</w:t>
      </w:r>
    </w:p>
    <w:p w:rsidR="00654B7A" w:rsidRDefault="00654B7A" w:rsidP="00654B7A">
      <w:pPr>
        <w:pStyle w:val="a4"/>
        <w:numPr>
          <w:ilvl w:val="0"/>
          <w:numId w:val="13"/>
        </w:numPr>
        <w:shd w:val="clear" w:color="auto" w:fill="auto"/>
        <w:tabs>
          <w:tab w:val="left" w:pos="1470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При личном представлении заявителем обращения о предостав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лении государственной услуги должностное лицо, ответственное за прием и регистрацию, удостоверяет личность заявителя, принимает обращение о предоставлении государственной услуги и регистрирует его.</w:t>
      </w:r>
    </w:p>
    <w:p w:rsidR="00654B7A" w:rsidRDefault="00654B7A" w:rsidP="00654B7A">
      <w:pPr>
        <w:pStyle w:val="a4"/>
        <w:numPr>
          <w:ilvl w:val="0"/>
          <w:numId w:val="13"/>
        </w:numPr>
        <w:shd w:val="clear" w:color="auto" w:fill="auto"/>
        <w:tabs>
          <w:tab w:val="left" w:pos="1470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По просьбе заявителя при его личном обращении на копии или втором экземпляре обращения должностное лицо, ответственное за прием и регистрацию, делает отметку о дате приема обращения, количестве принятых листов и сообщает телефон для справок по обращениям заявителей.</w:t>
      </w:r>
    </w:p>
    <w:p w:rsidR="00654B7A" w:rsidRDefault="00654B7A" w:rsidP="00654B7A">
      <w:pPr>
        <w:pStyle w:val="a4"/>
        <w:numPr>
          <w:ilvl w:val="0"/>
          <w:numId w:val="13"/>
        </w:numPr>
        <w:shd w:val="clear" w:color="auto" w:fill="auto"/>
        <w:tabs>
          <w:tab w:val="left" w:pos="1450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lastRenderedPageBreak/>
        <w:t>Должностное лицо, ответственное за прием и регистрацию, в те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чение 1 дня с момента приема обращения, поступившего почтой: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проверяет правильность </w:t>
      </w:r>
      <w:proofErr w:type="spell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адресования</w:t>
      </w:r>
      <w:proofErr w:type="spell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корреспонденции и целостность упаковки, возвращает на почту ошибочно поступившие в архивный отдел (не по адресу) письма;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вскрывает конверты, проверяет наличие обращений и документов к ним, к обращению прилагает конверт (при поступлении обращения почтой);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составляет акт в двух экземплярах на письма, поступившие с денежны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ми знаками (кроме изъятых из обращения), ценными бумагами (облигация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ми, акциями и т.д.), подарками, а также на заказные письма с уведомлением, в которых при вскрытии не обнаружилось письменного вложения, а также в случаях, когда в конвертах обнаруживается недостача документов, указан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ных в описях на ценные письма.</w:t>
      </w:r>
      <w:proofErr w:type="gram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Один экземпляр акта хранится у должност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ного лица, второй передается исполнителю, рассматривающему данное об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ращение (при поступлении обращения почтой).</w:t>
      </w:r>
    </w:p>
    <w:p w:rsidR="00654B7A" w:rsidRDefault="00654B7A" w:rsidP="00654B7A">
      <w:pPr>
        <w:pStyle w:val="a4"/>
        <w:numPr>
          <w:ilvl w:val="0"/>
          <w:numId w:val="13"/>
        </w:numPr>
        <w:shd w:val="clear" w:color="auto" w:fill="auto"/>
        <w:tabs>
          <w:tab w:val="left" w:pos="1441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Должностное лицо, ответственное за прием и регистрацию, полу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чив обращение, нестандартное по весу, размеру, форме, имеющее неровности по бокам, заклеенное липкой лентой, имеющее странный запах, цвет, в кон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верте которого прощупываются вложения, не характерные для почтовых от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правлений (порошок и т.д.), не вскрывая конверт, сообщает об этом начальнику архивного отдела.</w:t>
      </w:r>
    </w:p>
    <w:p w:rsidR="00654B7A" w:rsidRDefault="00654B7A" w:rsidP="00654B7A">
      <w:pPr>
        <w:pStyle w:val="a4"/>
        <w:numPr>
          <w:ilvl w:val="0"/>
          <w:numId w:val="13"/>
        </w:numPr>
        <w:shd w:val="clear" w:color="auto" w:fill="auto"/>
        <w:tabs>
          <w:tab w:val="left" w:pos="1465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Обращение с пометкой «лично», поступившее на имя начальника архивного отдела, передается адресату </w:t>
      </w: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невскрытым</w:t>
      </w:r>
      <w:proofErr w:type="gram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.</w:t>
      </w:r>
    </w:p>
    <w:p w:rsidR="00654B7A" w:rsidRDefault="00654B7A" w:rsidP="00654B7A">
      <w:pPr>
        <w:pStyle w:val="a4"/>
        <w:numPr>
          <w:ilvl w:val="0"/>
          <w:numId w:val="13"/>
        </w:numPr>
        <w:shd w:val="clear" w:color="auto" w:fill="auto"/>
        <w:tabs>
          <w:tab w:val="left" w:pos="1460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 случае если обращение, поступившее с пометкой «лично», не является письмом личного характера, начальник архивного отдела пере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дает его на регистрацию должностному лицу, ответственному за получение корреспонденции.</w:t>
      </w:r>
    </w:p>
    <w:p w:rsidR="00654B7A" w:rsidRDefault="00654B7A" w:rsidP="00654B7A">
      <w:pPr>
        <w:pStyle w:val="a4"/>
        <w:numPr>
          <w:ilvl w:val="0"/>
          <w:numId w:val="13"/>
        </w:numPr>
        <w:shd w:val="clear" w:color="auto" w:fill="auto"/>
        <w:tabs>
          <w:tab w:val="left" w:pos="1484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При поступлении обращения в форме электронного документа через официальный сайт, по электронной почте, через Единый портал или региональный портал, должностное лицо, ответственное за прием и реги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страцию, распечатывает поступившее обращение и регистрирует его в общем порядке.</w:t>
      </w:r>
    </w:p>
    <w:p w:rsidR="00654B7A" w:rsidRDefault="00654B7A" w:rsidP="00654B7A">
      <w:pPr>
        <w:pStyle w:val="a4"/>
        <w:numPr>
          <w:ilvl w:val="0"/>
          <w:numId w:val="13"/>
        </w:numPr>
        <w:shd w:val="clear" w:color="auto" w:fill="auto"/>
        <w:tabs>
          <w:tab w:val="left" w:pos="1686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Обращение, поступившее по факсимильной связи, из мно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гофункционального центра, принимается должностным лицом, ответствен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ным за прием и регистрацию, и регистрируется в общем порядке.</w:t>
      </w:r>
    </w:p>
    <w:p w:rsidR="00654B7A" w:rsidRDefault="00654B7A" w:rsidP="00654B7A">
      <w:pPr>
        <w:pStyle w:val="a4"/>
        <w:numPr>
          <w:ilvl w:val="0"/>
          <w:numId w:val="13"/>
        </w:numPr>
        <w:shd w:val="clear" w:color="auto" w:fill="auto"/>
        <w:tabs>
          <w:tab w:val="left" w:pos="1580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При обращении на официальный сайт, по электронной почте за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явитель должен подтвердить имеющееся у него право на получение запраши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ваемых сведений путем предоставления в электронной форме копий доку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ментов, указанных в пунктах 2.6.4 и 2.6.5 настоящего Административного регламента.</w:t>
      </w:r>
    </w:p>
    <w:p w:rsidR="00654B7A" w:rsidRDefault="00654B7A" w:rsidP="00654B7A">
      <w:pPr>
        <w:pStyle w:val="a4"/>
        <w:numPr>
          <w:ilvl w:val="0"/>
          <w:numId w:val="13"/>
        </w:numPr>
        <w:shd w:val="clear" w:color="auto" w:fill="auto"/>
        <w:tabs>
          <w:tab w:val="left" w:pos="1666"/>
        </w:tabs>
        <w:spacing w:after="0" w:line="322" w:lineRule="exact"/>
        <w:ind w:left="20" w:right="20" w:firstLine="720"/>
        <w:jc w:val="both"/>
        <w:rPr>
          <w:rStyle w:val="CordiaNew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Сведения о поступившем обращении вносятся должностным лицом архивного отдела в базу данных по регистрации обращений (регистра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ционно-контрольную карточку, журнал регистрации), в которой указывают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ся:</w:t>
      </w:r>
    </w:p>
    <w:p w:rsidR="00654B7A" w:rsidRDefault="00654B7A" w:rsidP="00654B7A">
      <w:pPr>
        <w:pStyle w:val="a4"/>
        <w:shd w:val="clear" w:color="auto" w:fill="auto"/>
        <w:tabs>
          <w:tab w:val="left" w:pos="1666"/>
        </w:tabs>
        <w:spacing w:after="0" w:line="322" w:lineRule="exact"/>
        <w:ind w:left="740" w:right="20"/>
        <w:jc w:val="both"/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lastRenderedPageBreak/>
        <w:t>а) наименование юридического лица, сведения о его представителе;</w:t>
      </w:r>
    </w:p>
    <w:p w:rsidR="00654B7A" w:rsidRDefault="00654B7A" w:rsidP="00654B7A">
      <w:pPr>
        <w:pStyle w:val="a4"/>
        <w:shd w:val="clear" w:color="auto" w:fill="auto"/>
        <w:tabs>
          <w:tab w:val="left" w:pos="1066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б)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фамилия, имя, отчество заявителя (в именительном падеже), его ад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рес. Если письмо подписано двумя и более авторами, то такое обращение считается коллективным и регистрируется первый автор или автор, в адрес которого просят направить ответ;</w:t>
      </w:r>
    </w:p>
    <w:p w:rsidR="00654B7A" w:rsidRDefault="00654B7A" w:rsidP="00654B7A">
      <w:pPr>
        <w:pStyle w:val="a4"/>
        <w:shd w:val="clear" w:color="auto" w:fill="auto"/>
        <w:tabs>
          <w:tab w:val="left" w:pos="1033"/>
        </w:tabs>
        <w:spacing w:after="0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дата поступления обращения;</w:t>
      </w:r>
    </w:p>
    <w:p w:rsidR="00654B7A" w:rsidRDefault="00654B7A" w:rsidP="00654B7A">
      <w:pPr>
        <w:pStyle w:val="a4"/>
        <w:shd w:val="clear" w:color="auto" w:fill="auto"/>
        <w:tabs>
          <w:tab w:val="left" w:pos="1018"/>
        </w:tabs>
        <w:spacing w:after="0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г)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регистрационный номер;</w:t>
      </w:r>
    </w:p>
    <w:p w:rsidR="00654B7A" w:rsidRDefault="00654B7A" w:rsidP="00654B7A">
      <w:pPr>
        <w:pStyle w:val="a4"/>
        <w:shd w:val="clear" w:color="auto" w:fill="auto"/>
        <w:tabs>
          <w:tab w:val="left" w:pos="1047"/>
        </w:tabs>
        <w:spacing w:after="0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д</w:t>
      </w:r>
      <w:proofErr w:type="spell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интересующие заявителя архивные сведения и т.д.</w:t>
      </w:r>
    </w:p>
    <w:p w:rsidR="00654B7A" w:rsidRDefault="00654B7A" w:rsidP="00654B7A">
      <w:pPr>
        <w:pStyle w:val="a4"/>
        <w:numPr>
          <w:ilvl w:val="0"/>
          <w:numId w:val="13"/>
        </w:numPr>
        <w:shd w:val="clear" w:color="auto" w:fill="auto"/>
        <w:tabs>
          <w:tab w:val="left" w:pos="1623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Результатом административной процедуры является занесение данных о поступившем обращении в базу данных по регистрации обращений (регистрационно-контрольную карточку, журнал регистрации) и передача обращения на рассмотрение начальнику архивного отдела.</w:t>
      </w:r>
    </w:p>
    <w:p w:rsidR="00654B7A" w:rsidRDefault="00654B7A" w:rsidP="00654B7A">
      <w:pPr>
        <w:pStyle w:val="a4"/>
        <w:numPr>
          <w:ilvl w:val="0"/>
          <w:numId w:val="13"/>
        </w:numPr>
        <w:shd w:val="clear" w:color="auto" w:fill="auto"/>
        <w:tabs>
          <w:tab w:val="left" w:pos="1609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Срок приема и регистрации обращения заявителя при его лич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ном обращении - 15 минут.</w:t>
      </w:r>
    </w:p>
    <w:p w:rsidR="00654B7A" w:rsidRDefault="00654B7A" w:rsidP="00654B7A">
      <w:pPr>
        <w:pStyle w:val="a4"/>
        <w:numPr>
          <w:ilvl w:val="0"/>
          <w:numId w:val="13"/>
        </w:numPr>
        <w:shd w:val="clear" w:color="auto" w:fill="auto"/>
        <w:tabs>
          <w:tab w:val="left" w:pos="1580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Срок регистрации обращения заявителя, поступившего по почте, электронной почте, через официальный сайт, многофункциональный центр, Единый портал, региональный портал, составляет 1 день.</w:t>
      </w:r>
    </w:p>
    <w:p w:rsidR="00654B7A" w:rsidRDefault="00654B7A" w:rsidP="00654B7A">
      <w:pPr>
        <w:pStyle w:val="a4"/>
        <w:numPr>
          <w:ilvl w:val="0"/>
          <w:numId w:val="13"/>
        </w:numPr>
        <w:shd w:val="clear" w:color="auto" w:fill="auto"/>
        <w:tabs>
          <w:tab w:val="left" w:pos="1590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Срок передачи обращения заявителя на рассмотрение начальнику архивного отдела - 1 день.</w:t>
      </w:r>
    </w:p>
    <w:p w:rsidR="00654B7A" w:rsidRDefault="00654B7A" w:rsidP="00654B7A">
      <w:pPr>
        <w:pStyle w:val="a4"/>
        <w:numPr>
          <w:ilvl w:val="0"/>
          <w:numId w:val="13"/>
        </w:numPr>
        <w:shd w:val="clear" w:color="auto" w:fill="auto"/>
        <w:tabs>
          <w:tab w:val="left" w:pos="1594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Критерием принятия решения о приеме и регистрации обраще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ния является поступление документов в архивный отдел.</w:t>
      </w:r>
    </w:p>
    <w:p w:rsidR="00654B7A" w:rsidRDefault="00654B7A" w:rsidP="00654B7A">
      <w:pPr>
        <w:pStyle w:val="a4"/>
        <w:numPr>
          <w:ilvl w:val="0"/>
          <w:numId w:val="13"/>
        </w:numPr>
        <w:shd w:val="clear" w:color="auto" w:fill="auto"/>
        <w:tabs>
          <w:tab w:val="left" w:pos="1609"/>
        </w:tabs>
        <w:spacing w:after="296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Способом фиксации результата выполнения административной процедуры является занесение данных о поступившем обращении в базу данных по регистрации обращений (регистрационно-контрольную карточку, журнал регистрации).</w:t>
      </w:r>
    </w:p>
    <w:p w:rsidR="00654B7A" w:rsidRDefault="00654B7A" w:rsidP="00654B7A">
      <w:pPr>
        <w:pStyle w:val="1"/>
        <w:keepNext/>
        <w:keepLines/>
        <w:shd w:val="clear" w:color="auto" w:fill="auto"/>
        <w:spacing w:before="0" w:after="0" w:line="326" w:lineRule="exact"/>
        <w:ind w:left="20" w:firstLine="0"/>
        <w:rPr>
          <w:rStyle w:val="CordiaNew"/>
          <w:rFonts w:ascii="Times New Roman" w:hAnsi="Times New Roman" w:cs="Times New Roman"/>
          <w:color w:val="000000"/>
          <w:sz w:val="28"/>
          <w:szCs w:val="28"/>
        </w:rPr>
      </w:pPr>
      <w:bookmarkStart w:id="7" w:name="bookmark7"/>
      <w:r>
        <w:rPr>
          <w:rStyle w:val="CordiaNew"/>
          <w:rFonts w:ascii="Times New Roman" w:hAnsi="Times New Roman" w:cs="Times New Roman"/>
          <w:color w:val="000000"/>
          <w:sz w:val="28"/>
          <w:szCs w:val="28"/>
        </w:rPr>
        <w:t>3.4. Рассмотрение обращения, принятие решения о предоставлении (отказе в предоставлении) государственной услуги</w:t>
      </w:r>
      <w:bookmarkEnd w:id="7"/>
    </w:p>
    <w:p w:rsidR="00654B7A" w:rsidRDefault="00654B7A" w:rsidP="00654B7A">
      <w:pPr>
        <w:pStyle w:val="1"/>
        <w:keepNext/>
        <w:keepLines/>
        <w:shd w:val="clear" w:color="auto" w:fill="auto"/>
        <w:spacing w:before="0" w:after="0" w:line="326" w:lineRule="exact"/>
        <w:ind w:left="20" w:firstLine="0"/>
      </w:pPr>
    </w:p>
    <w:p w:rsidR="00654B7A" w:rsidRDefault="00654B7A" w:rsidP="00654B7A">
      <w:pPr>
        <w:pStyle w:val="a4"/>
        <w:numPr>
          <w:ilvl w:val="0"/>
          <w:numId w:val="14"/>
        </w:numPr>
        <w:shd w:val="clear" w:color="auto" w:fill="auto"/>
        <w:tabs>
          <w:tab w:val="left" w:pos="1494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Основанием для начала административной процедуры является поступление начальнику архивного отдела зарегистрированного долж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ностным лицом, ответственным за прием и регистрацию, обращения заявите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ля.</w:t>
      </w:r>
    </w:p>
    <w:p w:rsidR="00654B7A" w:rsidRDefault="00654B7A" w:rsidP="00654B7A">
      <w:pPr>
        <w:pStyle w:val="a4"/>
        <w:numPr>
          <w:ilvl w:val="0"/>
          <w:numId w:val="14"/>
        </w:numPr>
        <w:shd w:val="clear" w:color="auto" w:fill="auto"/>
        <w:tabs>
          <w:tab w:val="left" w:pos="1455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Начальник архивного отдела в течение 1 дня, после поступления ему зарегистрированного обращения, проверяет обра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щение на соответствие требованиям, предусмотренным пунктами 2.6.2 - 2.6.5 Административного регламента, принимает решение о предоставлении (отказе в предоставлении) государственной услуги с учетом пункта 2.9.1 Ад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министративного регламента, определяет исполнителя и устанавливает сроки рассмотрения обращения, передает его с соответствующей резолюцией должностному лицу, ответственному за прием и регистрацию.</w:t>
      </w:r>
      <w:proofErr w:type="gramEnd"/>
    </w:p>
    <w:p w:rsidR="00654B7A" w:rsidRDefault="00654B7A" w:rsidP="00654B7A">
      <w:pPr>
        <w:pStyle w:val="a4"/>
        <w:numPr>
          <w:ilvl w:val="0"/>
          <w:numId w:val="14"/>
        </w:numPr>
        <w:shd w:val="clear" w:color="auto" w:fill="auto"/>
        <w:tabs>
          <w:tab w:val="left" w:pos="1508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Должностное лицо, ответственное за прием и регистрацию, в день получения обращения с резолюцией от руководителя архивного отдела, вносит соответствующую информацию в базу данных по регистрации обра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lastRenderedPageBreak/>
        <w:t>щений (регистрационно-контрольную карточку, журнал регистрации) и направляет обращение исполнителю.</w:t>
      </w:r>
    </w:p>
    <w:p w:rsidR="00654B7A" w:rsidRDefault="00654B7A" w:rsidP="00654B7A">
      <w:pPr>
        <w:pStyle w:val="a4"/>
        <w:numPr>
          <w:ilvl w:val="0"/>
          <w:numId w:val="14"/>
        </w:numPr>
        <w:shd w:val="clear" w:color="auto" w:fill="auto"/>
        <w:tabs>
          <w:tab w:val="left" w:pos="1518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Результатом административной процедуры является принятие решения о предоставлении (отказе в предоставлении) государственной услу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ги и направление обращения исполнителю.</w:t>
      </w:r>
    </w:p>
    <w:p w:rsidR="00654B7A" w:rsidRDefault="00654B7A" w:rsidP="00654B7A">
      <w:pPr>
        <w:pStyle w:val="a4"/>
        <w:numPr>
          <w:ilvl w:val="0"/>
          <w:numId w:val="14"/>
        </w:numPr>
        <w:shd w:val="clear" w:color="auto" w:fill="auto"/>
        <w:tabs>
          <w:tab w:val="left" w:pos="1455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Срок рассмотрения обращения и принятия решения о предостав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лении (отказе в предоставлении) государственной услуги - 1 день со дня регистрации обращения.</w:t>
      </w:r>
    </w:p>
    <w:p w:rsidR="00654B7A" w:rsidRDefault="00654B7A" w:rsidP="00654B7A">
      <w:pPr>
        <w:pStyle w:val="a4"/>
        <w:numPr>
          <w:ilvl w:val="0"/>
          <w:numId w:val="14"/>
        </w:numPr>
        <w:shd w:val="clear" w:color="auto" w:fill="auto"/>
        <w:tabs>
          <w:tab w:val="left" w:pos="1431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Срок направления обращения исполнителю - день получения об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ращения с соответствующей резолюцией от начальника архивного отдела.</w:t>
      </w:r>
    </w:p>
    <w:p w:rsidR="00654B7A" w:rsidRDefault="00654B7A" w:rsidP="00654B7A">
      <w:pPr>
        <w:pStyle w:val="a4"/>
        <w:numPr>
          <w:ilvl w:val="0"/>
          <w:numId w:val="14"/>
        </w:numPr>
        <w:shd w:val="clear" w:color="auto" w:fill="auto"/>
        <w:tabs>
          <w:tab w:val="left" w:pos="1436"/>
        </w:tabs>
        <w:spacing w:after="0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Критерием принятия решения о предоставлении государственной услуги является наличие документов, указанных в пунктах 2.6.3., 2.6.4. насто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ящего Административного регламента.</w:t>
      </w:r>
    </w:p>
    <w:p w:rsidR="00654B7A" w:rsidRDefault="00654B7A" w:rsidP="00654B7A">
      <w:pPr>
        <w:pStyle w:val="a4"/>
        <w:numPr>
          <w:ilvl w:val="0"/>
          <w:numId w:val="14"/>
        </w:numPr>
        <w:shd w:val="clear" w:color="auto" w:fill="auto"/>
        <w:tabs>
          <w:tab w:val="left" w:pos="1503"/>
        </w:tabs>
        <w:spacing w:after="304" w:line="322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Способом фиксации результата выполнения административной процедуры является передача обращения с соответствующей резолюцией должностному лицу, ответственному за прием и регистрацию.</w:t>
      </w:r>
    </w:p>
    <w:p w:rsidR="00654B7A" w:rsidRDefault="00654B7A" w:rsidP="00654B7A">
      <w:pPr>
        <w:pStyle w:val="1"/>
        <w:keepNext/>
        <w:keepLines/>
        <w:numPr>
          <w:ilvl w:val="0"/>
          <w:numId w:val="15"/>
        </w:numPr>
        <w:shd w:val="clear" w:color="auto" w:fill="auto"/>
        <w:tabs>
          <w:tab w:val="left" w:pos="514"/>
        </w:tabs>
        <w:spacing w:before="0" w:after="0" w:line="317" w:lineRule="exact"/>
        <w:ind w:left="20"/>
        <w:rPr>
          <w:rFonts w:ascii="Times New Roman" w:hAnsi="Times New Roman"/>
          <w:sz w:val="28"/>
          <w:szCs w:val="28"/>
        </w:rPr>
      </w:pPr>
      <w:bookmarkStart w:id="8" w:name="bookmark8"/>
      <w:r>
        <w:rPr>
          <w:rStyle w:val="CordiaNew"/>
          <w:rFonts w:ascii="Times New Roman" w:hAnsi="Times New Roman" w:cs="Times New Roman"/>
          <w:color w:val="000000"/>
          <w:sz w:val="28"/>
          <w:szCs w:val="28"/>
        </w:rPr>
        <w:t>Подготовка ответа заявителю</w:t>
      </w:r>
      <w:bookmarkEnd w:id="8"/>
    </w:p>
    <w:p w:rsidR="00654B7A" w:rsidRDefault="00654B7A" w:rsidP="00654B7A">
      <w:pPr>
        <w:pStyle w:val="a4"/>
        <w:numPr>
          <w:ilvl w:val="0"/>
          <w:numId w:val="16"/>
        </w:numPr>
        <w:shd w:val="clear" w:color="auto" w:fill="auto"/>
        <w:tabs>
          <w:tab w:val="left" w:pos="1489"/>
        </w:tabs>
        <w:spacing w:after="0" w:line="317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Основанием для начала административной процедуры является направление должностным лицом, ответственным за прием и регистрацию, обращения исполнителю.</w:t>
      </w:r>
    </w:p>
    <w:p w:rsidR="00654B7A" w:rsidRDefault="00654B7A" w:rsidP="00654B7A">
      <w:pPr>
        <w:pStyle w:val="a4"/>
        <w:numPr>
          <w:ilvl w:val="0"/>
          <w:numId w:val="16"/>
        </w:numPr>
        <w:shd w:val="clear" w:color="auto" w:fill="auto"/>
        <w:tabs>
          <w:tab w:val="left" w:pos="1465"/>
        </w:tabs>
        <w:spacing w:after="0" w:line="317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Исполнитель рассматривает поступившее обращение в соответ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ствии с поручением начальника архивного отдела.</w:t>
      </w:r>
    </w:p>
    <w:p w:rsidR="00654B7A" w:rsidRDefault="00654B7A" w:rsidP="00654B7A">
      <w:pPr>
        <w:pStyle w:val="a4"/>
        <w:numPr>
          <w:ilvl w:val="0"/>
          <w:numId w:val="16"/>
        </w:numPr>
        <w:shd w:val="clear" w:color="auto" w:fill="auto"/>
        <w:tabs>
          <w:tab w:val="left" w:pos="711"/>
        </w:tabs>
        <w:spacing w:after="0" w:line="317" w:lineRule="exact"/>
        <w:ind w:left="20"/>
        <w:jc w:val="center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Исполнитель, которому поручено рассмотрение обращения:</w:t>
      </w:r>
    </w:p>
    <w:p w:rsidR="00654B7A" w:rsidRDefault="00654B7A" w:rsidP="00654B7A">
      <w:pPr>
        <w:pStyle w:val="a4"/>
        <w:shd w:val="clear" w:color="auto" w:fill="auto"/>
        <w:tabs>
          <w:tab w:val="left" w:pos="1062"/>
        </w:tabs>
        <w:spacing w:after="0" w:line="317" w:lineRule="exact"/>
        <w:ind w:left="20"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а)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обеспечивает объективное, всестороннее и своевременное рассмот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рение обращения, для этого может запросить в случае необходимости уточ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ненные сведения, необходимые для предоставления государственной услуги, в порядке, предусмотренном пунктом 2.4.3 настоящего Административного регламента;</w:t>
      </w:r>
    </w:p>
    <w:p w:rsidR="00654B7A" w:rsidRDefault="00654B7A" w:rsidP="00654B7A">
      <w:pPr>
        <w:pStyle w:val="a4"/>
        <w:shd w:val="clear" w:color="auto" w:fill="auto"/>
        <w:tabs>
          <w:tab w:val="left" w:pos="1052"/>
        </w:tabs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б)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готовит проект ответа заявителю по существу поставленных в обра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щении вопросов и передает его для рассмотрения начальника архивного отдела.</w:t>
      </w:r>
    </w:p>
    <w:p w:rsidR="00654B7A" w:rsidRDefault="00654B7A" w:rsidP="00654B7A">
      <w:pPr>
        <w:pStyle w:val="a4"/>
        <w:numPr>
          <w:ilvl w:val="0"/>
          <w:numId w:val="16"/>
        </w:numPr>
        <w:shd w:val="clear" w:color="auto" w:fill="auto"/>
        <w:tabs>
          <w:tab w:val="left" w:pos="1494"/>
        </w:tabs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Ответ заявителю готовится в форме архивной копии, справки, выписки, либо уведомления об отсутствии запрашиваемых сведений и/или пересылке обращения в органы государственной власти, органы местного самоуправления, организации, или отказе в приеме документов, отказе в предоставлении государственной услуги.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Архивные копии, справки, выписки должны быть подготовлены в со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ответствии с нормативными требованиями.</w:t>
      </w:r>
    </w:p>
    <w:p w:rsidR="00654B7A" w:rsidRDefault="00654B7A" w:rsidP="00654B7A">
      <w:pPr>
        <w:pStyle w:val="a4"/>
        <w:numPr>
          <w:ilvl w:val="0"/>
          <w:numId w:val="16"/>
        </w:numPr>
        <w:shd w:val="clear" w:color="auto" w:fill="auto"/>
        <w:tabs>
          <w:tab w:val="left" w:pos="1431"/>
        </w:tabs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Подготовка исполнителем проекта ответа заявителю по существу вопросов, содержащихся в обращении, осуществляется в срок, не превыша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ю</w:t>
      </w:r>
      <w:r>
        <w:rPr>
          <w:rFonts w:ascii="Times New Roman" w:hAnsi="Times New Roman"/>
          <w:color w:val="000000"/>
          <w:sz w:val="28"/>
          <w:szCs w:val="28"/>
        </w:rPr>
        <w:t>щи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й 18 дней со дня регистрации обращения.</w:t>
      </w:r>
    </w:p>
    <w:p w:rsidR="00654B7A" w:rsidRDefault="00654B7A" w:rsidP="00654B7A">
      <w:pPr>
        <w:pStyle w:val="a4"/>
        <w:numPr>
          <w:ilvl w:val="0"/>
          <w:numId w:val="16"/>
        </w:numPr>
        <w:shd w:val="clear" w:color="auto" w:fill="auto"/>
        <w:tabs>
          <w:tab w:val="left" w:pos="1465"/>
        </w:tabs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Подготовка исполнителем уведомления об отсутствии запраши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ваемых сведений и/или пересылке обращения в органы государственной вла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сти, органы местного самоуправления, организации осуществляется в тече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lastRenderedPageBreak/>
        <w:t>ние 3 дней со дня регистрации обращения.</w:t>
      </w:r>
    </w:p>
    <w:p w:rsidR="00654B7A" w:rsidRDefault="00654B7A" w:rsidP="00654B7A">
      <w:pPr>
        <w:pStyle w:val="a4"/>
        <w:numPr>
          <w:ilvl w:val="0"/>
          <w:numId w:val="16"/>
        </w:numPr>
        <w:shd w:val="clear" w:color="auto" w:fill="auto"/>
        <w:tabs>
          <w:tab w:val="left" w:pos="1436"/>
        </w:tabs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Подготовка исполнителем уведомления об отказе в рассмотрении обращения в соответствии с подпунктами а, </w:t>
      </w: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б</w:t>
      </w:r>
      <w:proofErr w:type="gram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, </w:t>
      </w:r>
      <w:proofErr w:type="spell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г-е</w:t>
      </w:r>
      <w:proofErr w:type="spell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пункта 2.9.1 Административного регламента осуществляется в течение 1 дня со дня получения обращения исполнителем.</w:t>
      </w:r>
    </w:p>
    <w:p w:rsidR="00654B7A" w:rsidRDefault="00654B7A" w:rsidP="00654B7A">
      <w:pPr>
        <w:pStyle w:val="a4"/>
        <w:numPr>
          <w:ilvl w:val="0"/>
          <w:numId w:val="16"/>
        </w:numPr>
        <w:shd w:val="clear" w:color="auto" w:fill="auto"/>
        <w:tabs>
          <w:tab w:val="left" w:pos="1431"/>
        </w:tabs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Подготовка исполнителем уведомления об отказе в рассмотрении обращения в соответствии с </w:t>
      </w:r>
      <w:proofErr w:type="spell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подпунктоми</w:t>
      </w:r>
      <w:proofErr w:type="spell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в) пункта 2.9.1 Административного регламента осуществляется в срок, не превышающий 5 дней со дня регистрации обращения.</w:t>
      </w:r>
    </w:p>
    <w:p w:rsidR="00654B7A" w:rsidRDefault="00654B7A" w:rsidP="00654B7A">
      <w:pPr>
        <w:pStyle w:val="a4"/>
        <w:numPr>
          <w:ilvl w:val="0"/>
          <w:numId w:val="16"/>
        </w:numPr>
        <w:shd w:val="clear" w:color="auto" w:fill="auto"/>
        <w:tabs>
          <w:tab w:val="left" w:pos="1609"/>
        </w:tabs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Обращение, направляемое на исполнение нескольким исполни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телям, передается им в соответствии с правилами делопроизводства. Соис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полнители не позднее 7 дней до истечения срока рассмотрения обращения обязаны представить исполнителю все необходимые материалы для обобще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ния и подготовки проекта ответа заявителю.</w:t>
      </w:r>
    </w:p>
    <w:p w:rsidR="00654B7A" w:rsidRDefault="00654B7A" w:rsidP="00654B7A">
      <w:pPr>
        <w:pStyle w:val="a4"/>
        <w:numPr>
          <w:ilvl w:val="0"/>
          <w:numId w:val="16"/>
        </w:numPr>
        <w:shd w:val="clear" w:color="auto" w:fill="auto"/>
        <w:tabs>
          <w:tab w:val="left" w:pos="1609"/>
        </w:tabs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Начальник архивного отдела в течение 1 рабочего дня, со дня получения от исполнителя проекта ответа заявителю рас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сматривает проект ответа заявителю, подписывает его или возвращает ис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полнителю на доработку</w:t>
      </w: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.</w:t>
      </w:r>
      <w:proofErr w:type="gramEnd"/>
    </w:p>
    <w:p w:rsidR="00654B7A" w:rsidRDefault="00654B7A" w:rsidP="00654B7A">
      <w:pPr>
        <w:pStyle w:val="a4"/>
        <w:numPr>
          <w:ilvl w:val="0"/>
          <w:numId w:val="16"/>
        </w:numPr>
        <w:shd w:val="clear" w:color="auto" w:fill="auto"/>
        <w:tabs>
          <w:tab w:val="left" w:pos="1594"/>
        </w:tabs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Доработка проекта ответа по существу поставленных вопросов осуществляется исполнителем в течение 1 рабочего дня со дня возвращения проекта ответа на доработку.</w:t>
      </w:r>
    </w:p>
    <w:p w:rsidR="00654B7A" w:rsidRDefault="00654B7A" w:rsidP="00654B7A">
      <w:pPr>
        <w:pStyle w:val="a4"/>
        <w:numPr>
          <w:ilvl w:val="0"/>
          <w:numId w:val="16"/>
        </w:numPr>
        <w:shd w:val="clear" w:color="auto" w:fill="auto"/>
        <w:tabs>
          <w:tab w:val="left" w:pos="1575"/>
        </w:tabs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Доработка уведомления об отсутствии запрашиваемых сведений и/или пересылке обращения в органы государственной власти, органы мест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ного самоуправления, организации, или отказе в приеме документов, отказе в предоставлении государственной услуги осуществляется исполнителем в день возврата уведомления начальником архивного отдела.</w:t>
      </w:r>
    </w:p>
    <w:p w:rsidR="00654B7A" w:rsidRDefault="00654B7A" w:rsidP="00654B7A">
      <w:pPr>
        <w:pStyle w:val="a4"/>
        <w:numPr>
          <w:ilvl w:val="0"/>
          <w:numId w:val="16"/>
        </w:numPr>
        <w:shd w:val="clear" w:color="auto" w:fill="auto"/>
        <w:tabs>
          <w:tab w:val="left" w:pos="1580"/>
        </w:tabs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Начальник архивного отдела направляет на регистрацию уве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домления об отсутствии запрашиваемых документов и/или пересылке обра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щения в органы государственной власти, органы местного самоуправления, организации, осуществляющие хранение запрашиваемых заявителем доку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ментов, отказе в приеме документов, отказе в предоставлении государствен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ной услуги.</w:t>
      </w:r>
    </w:p>
    <w:p w:rsidR="00654B7A" w:rsidRDefault="00654B7A" w:rsidP="00654B7A">
      <w:pPr>
        <w:pStyle w:val="a4"/>
        <w:numPr>
          <w:ilvl w:val="0"/>
          <w:numId w:val="16"/>
        </w:numPr>
        <w:shd w:val="clear" w:color="auto" w:fill="auto"/>
        <w:tabs>
          <w:tab w:val="left" w:pos="1594"/>
          <w:tab w:val="left" w:leader="underscore" w:pos="1968"/>
          <w:tab w:val="left" w:pos="4061"/>
          <w:tab w:val="left" w:pos="6413"/>
          <w:tab w:val="left" w:pos="7714"/>
        </w:tabs>
        <w:spacing w:after="0" w:line="322" w:lineRule="exact"/>
        <w:ind w:right="20" w:firstLine="720"/>
        <w:jc w:val="both"/>
        <w:rPr>
          <w:rStyle w:val="10"/>
          <w:b w:val="0"/>
          <w:bCs w:val="0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Подписанные архивные копии, справки, выписки начальник архивного отдела направляет на рассмотрение </w:t>
      </w:r>
      <w:r>
        <w:rPr>
          <w:rStyle w:val="10"/>
          <w:b w:val="0"/>
          <w:color w:val="000000"/>
          <w:sz w:val="28"/>
          <w:szCs w:val="28"/>
        </w:rPr>
        <w:t>заместителю главы администрации городского округа (далее - заместитель главы).</w:t>
      </w:r>
    </w:p>
    <w:p w:rsidR="00654B7A" w:rsidRDefault="00654B7A" w:rsidP="00654B7A">
      <w:pPr>
        <w:pStyle w:val="a4"/>
        <w:numPr>
          <w:ilvl w:val="0"/>
          <w:numId w:val="16"/>
        </w:numPr>
        <w:shd w:val="clear" w:color="auto" w:fill="auto"/>
        <w:tabs>
          <w:tab w:val="left" w:pos="1594"/>
          <w:tab w:val="left" w:leader="underscore" w:pos="1968"/>
          <w:tab w:val="left" w:pos="4061"/>
          <w:tab w:val="left" w:pos="6413"/>
          <w:tab w:val="left" w:pos="7714"/>
        </w:tabs>
        <w:spacing w:after="0" w:line="322" w:lineRule="exact"/>
        <w:ind w:right="20" w:firstLine="720"/>
        <w:jc w:val="both"/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Рассмотрение информационных писем, архивных копий, спра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 xml:space="preserve">вок, выписок осуществляется </w:t>
      </w:r>
      <w:r>
        <w:rPr>
          <w:rStyle w:val="10"/>
          <w:b w:val="0"/>
          <w:color w:val="000000"/>
          <w:sz w:val="28"/>
          <w:szCs w:val="28"/>
        </w:rPr>
        <w:t>заместитель главы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в течение 2 рабочих дней со дня поступления их на рассмотрение.</w:t>
      </w:r>
    </w:p>
    <w:p w:rsidR="00654B7A" w:rsidRDefault="00654B7A" w:rsidP="00654B7A">
      <w:pPr>
        <w:pStyle w:val="a4"/>
        <w:numPr>
          <w:ilvl w:val="0"/>
          <w:numId w:val="16"/>
        </w:numPr>
        <w:shd w:val="clear" w:color="auto" w:fill="auto"/>
        <w:tabs>
          <w:tab w:val="left" w:pos="1574"/>
        </w:tabs>
        <w:spacing w:after="0" w:line="322" w:lineRule="exact"/>
        <w:ind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b w:val="0"/>
          <w:color w:val="000000"/>
          <w:sz w:val="28"/>
          <w:szCs w:val="28"/>
        </w:rPr>
        <w:t>Заместитель главы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рассматри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вает информационные письма, архивные копии, справки, выписки подписы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вает их, заверяет печатью администрации городского округа или возвращает на доработку в архивный отдел. Доработка ответа осуществляет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ся в течение 1 дня со дня его возвращения на доработку.</w:t>
      </w:r>
    </w:p>
    <w:p w:rsidR="00654B7A" w:rsidRDefault="00654B7A" w:rsidP="00654B7A">
      <w:pPr>
        <w:pStyle w:val="a4"/>
        <w:numPr>
          <w:ilvl w:val="0"/>
          <w:numId w:val="16"/>
        </w:numPr>
        <w:shd w:val="clear" w:color="auto" w:fill="auto"/>
        <w:tabs>
          <w:tab w:val="left" w:pos="1598"/>
        </w:tabs>
        <w:spacing w:after="0" w:line="322" w:lineRule="exact"/>
        <w:ind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Результатом административной процедуры является направле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lastRenderedPageBreak/>
        <w:t>ние ответа на регистрацию.</w:t>
      </w:r>
    </w:p>
    <w:p w:rsidR="00654B7A" w:rsidRDefault="00654B7A" w:rsidP="00654B7A">
      <w:pPr>
        <w:pStyle w:val="a4"/>
        <w:numPr>
          <w:ilvl w:val="0"/>
          <w:numId w:val="16"/>
        </w:numPr>
        <w:shd w:val="clear" w:color="auto" w:fill="auto"/>
        <w:tabs>
          <w:tab w:val="left" w:pos="1608"/>
        </w:tabs>
        <w:spacing w:after="300" w:line="322" w:lineRule="exact"/>
        <w:ind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Критерием принятия решения о направлении ответа на реги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 xml:space="preserve">страцию и способом фиксации результата выполнения административной процедуры является подписание архивных копий, справок, выписок </w:t>
      </w:r>
      <w:r>
        <w:rPr>
          <w:rStyle w:val="10"/>
          <w:b w:val="0"/>
          <w:color w:val="000000"/>
          <w:sz w:val="28"/>
          <w:szCs w:val="28"/>
        </w:rPr>
        <w:t>заместителем главы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администрации городского округа.</w:t>
      </w:r>
    </w:p>
    <w:p w:rsidR="00654B7A" w:rsidRDefault="00654B7A" w:rsidP="00654B7A">
      <w:pPr>
        <w:pStyle w:val="1"/>
        <w:keepNext/>
        <w:keepLines/>
        <w:numPr>
          <w:ilvl w:val="0"/>
          <w:numId w:val="15"/>
        </w:numPr>
        <w:shd w:val="clear" w:color="auto" w:fill="auto"/>
        <w:tabs>
          <w:tab w:val="left" w:pos="490"/>
        </w:tabs>
        <w:spacing w:before="0" w:after="0" w:line="322" w:lineRule="exact"/>
        <w:rPr>
          <w:rFonts w:ascii="Times New Roman" w:hAnsi="Times New Roman"/>
          <w:sz w:val="28"/>
          <w:szCs w:val="28"/>
        </w:rPr>
      </w:pPr>
      <w:bookmarkStart w:id="9" w:name="bookmark9"/>
      <w:r>
        <w:rPr>
          <w:rStyle w:val="CordiaNew"/>
          <w:rFonts w:ascii="Times New Roman" w:hAnsi="Times New Roman" w:cs="Times New Roman"/>
          <w:color w:val="000000"/>
          <w:sz w:val="28"/>
          <w:szCs w:val="28"/>
        </w:rPr>
        <w:t>Регистрация и направление ответа заявителю</w:t>
      </w:r>
      <w:bookmarkEnd w:id="9"/>
    </w:p>
    <w:p w:rsidR="00654B7A" w:rsidRDefault="00654B7A" w:rsidP="00654B7A">
      <w:pPr>
        <w:pStyle w:val="a4"/>
        <w:numPr>
          <w:ilvl w:val="0"/>
          <w:numId w:val="17"/>
        </w:numPr>
        <w:shd w:val="clear" w:color="auto" w:fill="auto"/>
        <w:tabs>
          <w:tab w:val="left" w:pos="1464"/>
        </w:tabs>
        <w:spacing w:after="0" w:line="322" w:lineRule="exact"/>
        <w:ind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Основанием для начала административной процедуры является поступление должностному лицу, ответственному за прием и регистрацию, подписанного ответа заявителю.</w:t>
      </w:r>
    </w:p>
    <w:p w:rsidR="00654B7A" w:rsidRDefault="00654B7A" w:rsidP="00654B7A">
      <w:pPr>
        <w:pStyle w:val="a4"/>
        <w:numPr>
          <w:ilvl w:val="0"/>
          <w:numId w:val="17"/>
        </w:numPr>
        <w:shd w:val="clear" w:color="auto" w:fill="auto"/>
        <w:tabs>
          <w:tab w:val="left" w:pos="1426"/>
        </w:tabs>
        <w:spacing w:after="0" w:line="322" w:lineRule="exact"/>
        <w:ind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Должностное лицо, ответственное за прием и регистрацию, реги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стрирует ответ заявителю в базе данных по регистрации обращений (реги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страционно-контрольной карточке, журнале регистрации) и направляет его заявителю в течение 1 рабочего дня.</w:t>
      </w:r>
    </w:p>
    <w:p w:rsidR="00654B7A" w:rsidRDefault="00654B7A" w:rsidP="00654B7A">
      <w:pPr>
        <w:pStyle w:val="a4"/>
        <w:numPr>
          <w:ilvl w:val="0"/>
          <w:numId w:val="17"/>
        </w:numPr>
        <w:shd w:val="clear" w:color="auto" w:fill="auto"/>
        <w:tabs>
          <w:tab w:val="left" w:pos="1488"/>
        </w:tabs>
        <w:spacing w:after="0" w:line="322" w:lineRule="exact"/>
        <w:ind w:right="20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Архивные выписки, справки, копии, информационные письма, уведомления об отсутствии запрашиваемых документов и/или пересылке об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ращения в органы государственной власти, органы местного самоуправле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ния, организации, осуществляющие хранение запрашиваемых заявителем до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кументов, отказе в приеме документов, отказе в предоставлении государ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ственной услуги передаются заявителю лично или направляются по почте, через многофункциональный центр, а также могут направляться электронной почтой с последующей досылкой по почте.</w:t>
      </w:r>
      <w:proofErr w:type="gramEnd"/>
    </w:p>
    <w:p w:rsidR="00654B7A" w:rsidRDefault="00654B7A" w:rsidP="00654B7A">
      <w:pPr>
        <w:pStyle w:val="a4"/>
        <w:numPr>
          <w:ilvl w:val="0"/>
          <w:numId w:val="17"/>
        </w:numPr>
        <w:shd w:val="clear" w:color="auto" w:fill="auto"/>
        <w:tabs>
          <w:tab w:val="left" w:pos="1454"/>
        </w:tabs>
        <w:spacing w:after="0" w:line="322" w:lineRule="exact"/>
        <w:ind w:right="20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При поступлении обращения в форме электронного документа через официальный сайт, Единый портал или региональный портал подго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товленные архивные выписки, копии, уведомления об отсутствии запраши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ваемых документов и/или пересылке обращения в органы государственной власти, органы местного самоуправления, организации, осуществляющие хранение запрашиваемых заявителем документов, отказе в приеме докумен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тов, отказе в предоставлении государственной услуги передаются заявителю в форме электронного документа (по его выбору).</w:t>
      </w:r>
      <w:proofErr w:type="gramEnd"/>
    </w:p>
    <w:p w:rsidR="00654B7A" w:rsidRDefault="00654B7A" w:rsidP="00654B7A">
      <w:pPr>
        <w:pStyle w:val="a4"/>
        <w:numPr>
          <w:ilvl w:val="0"/>
          <w:numId w:val="17"/>
        </w:numPr>
        <w:shd w:val="clear" w:color="auto" w:fill="auto"/>
        <w:tabs>
          <w:tab w:val="left" w:pos="1455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Подлинники обращений граждан возвращаются в соответствую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щие органы при наличии на них штампа «Подлежит возврату» и специальной отметки в сопроводительном письме.</w:t>
      </w:r>
    </w:p>
    <w:p w:rsidR="00654B7A" w:rsidRDefault="00654B7A" w:rsidP="00654B7A">
      <w:pPr>
        <w:pStyle w:val="a4"/>
        <w:numPr>
          <w:ilvl w:val="0"/>
          <w:numId w:val="17"/>
        </w:numPr>
        <w:shd w:val="clear" w:color="auto" w:fill="auto"/>
        <w:tabs>
          <w:tab w:val="left" w:pos="1446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Результатом административной процедуры является регистрация и направление ответа заявителю.</w:t>
      </w:r>
    </w:p>
    <w:p w:rsidR="00654B7A" w:rsidRDefault="00654B7A" w:rsidP="00654B7A">
      <w:pPr>
        <w:pStyle w:val="a4"/>
        <w:numPr>
          <w:ilvl w:val="0"/>
          <w:numId w:val="17"/>
        </w:numPr>
        <w:shd w:val="clear" w:color="auto" w:fill="auto"/>
        <w:tabs>
          <w:tab w:val="left" w:pos="1422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 случае если заявитель не явился в архивный отдел за архивной выпиской, справкой, копией, уведомлением об отсутствии запрашиваемых документов и/или пересылке обращения в органы государственной власти, органы местного самоуправления, организации, осуществляющие хранение запрашиваемых заявителем документов, отказе в приеме документов, отказе в предоставлении государственной услуги, оригиналы документов хранятся в архивном отделе в течение сроков хранения, установленных федеральными законами, иными нормативными</w:t>
      </w:r>
      <w:proofErr w:type="gram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правовыми актами Российской Федерации.</w:t>
      </w:r>
    </w:p>
    <w:p w:rsidR="00654B7A" w:rsidRDefault="00654B7A" w:rsidP="00654B7A">
      <w:pPr>
        <w:pStyle w:val="a4"/>
        <w:numPr>
          <w:ilvl w:val="0"/>
          <w:numId w:val="17"/>
        </w:numPr>
        <w:shd w:val="clear" w:color="auto" w:fill="auto"/>
        <w:tabs>
          <w:tab w:val="left" w:pos="1446"/>
        </w:tabs>
        <w:spacing w:after="30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Критерием принятия решения о направлении ответа заявителю и способом фиксации результата выполнения административной процедуры 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lastRenderedPageBreak/>
        <w:t>является архивная выписка, справка, копия, информационное письмо, уве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домление об отсутствии запрашиваемых документов и/или пересылке обра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щения в органы государственной власти, органы местного самоуправления, организации, осуществляющие хранение запрашиваемых заявителем доку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ментов, отказе в приеме документов, отказе в предоставлении государствен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ной услуги.</w:t>
      </w:r>
      <w:proofErr w:type="gramEnd"/>
    </w:p>
    <w:p w:rsidR="00654B7A" w:rsidRDefault="00654B7A" w:rsidP="00654B7A">
      <w:pPr>
        <w:pStyle w:val="a4"/>
        <w:shd w:val="clear" w:color="auto" w:fill="auto"/>
        <w:tabs>
          <w:tab w:val="left" w:pos="2494"/>
        </w:tabs>
        <w:spacing w:after="0" w:line="322" w:lineRule="exact"/>
        <w:ind w:right="1180"/>
        <w:jc w:val="center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Cs w:val="0"/>
          <w:color w:val="000000"/>
          <w:sz w:val="28"/>
          <w:szCs w:val="28"/>
        </w:rPr>
        <w:t>3.7.Особенности документационного обеспечения взаимодействия с многофункциональными центрами</w:t>
      </w:r>
    </w:p>
    <w:p w:rsidR="00654B7A" w:rsidRDefault="00654B7A" w:rsidP="00654B7A">
      <w:pPr>
        <w:pStyle w:val="a4"/>
        <w:numPr>
          <w:ilvl w:val="0"/>
          <w:numId w:val="18"/>
        </w:numPr>
        <w:shd w:val="clear" w:color="auto" w:fill="auto"/>
        <w:tabs>
          <w:tab w:val="left" w:pos="1436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При обращении заявителя в многофункциональный центр, доку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менты, указанные в пунктах 2.6.4 и 2.6.5 Административного регламента, пе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редаются многофункциональным центром в архивный отдел в форме элек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тронных документов с использованием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форме.</w:t>
      </w:r>
      <w:proofErr w:type="gramEnd"/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Передача в архивный отдел оригиналов документов, указанных в пунктах 2.6.4 и 2.6.5 Административного регламента, принятых многофунк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циональным центром, при направлении в архивный отдел электронных до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кументов, не требуется.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Оригиналы документов хранятся в многофункциональном центре в те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чение сроков хранения, установленных федеральными законами, иными нормативными правовыми актами Российской Федерации.</w:t>
      </w:r>
    </w:p>
    <w:p w:rsidR="00654B7A" w:rsidRDefault="00654B7A" w:rsidP="00654B7A">
      <w:pPr>
        <w:pStyle w:val="a4"/>
        <w:numPr>
          <w:ilvl w:val="0"/>
          <w:numId w:val="18"/>
        </w:numPr>
        <w:shd w:val="clear" w:color="auto" w:fill="auto"/>
        <w:tabs>
          <w:tab w:val="left" w:pos="1465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Архивные выписки, справки, копии, уведомления об отсутствии запрашиваемых документов и/или пересылке обращения в органы государ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ственной власти, органы местного самоуправления, организации, осуществ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ляющие хранение запрашиваемых заявителем документов, отказе в приеме документов, отказе в предоставлении государственной услуги, направляемые в многофункциональный центр по результатам предоставления государ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ственной услуги, могут направляться в форме электронного документа с ис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пользованием инфраструктуры, обеспечивающей информационно-технологическое взаимодействие информационных систем, используемых для</w:t>
      </w:r>
      <w:proofErr w:type="gram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предоставления государственных и муниципальных услуг и исполнения государственных и муниципальных функций в электронной форме, или на бумажном носителе.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Форма направления архивным отделом результата предоставленной государственной услуги в многофункциональный центр определяется согла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шением между архивным отделом и многофункциональным центром.</w:t>
      </w:r>
    </w:p>
    <w:p w:rsidR="00654B7A" w:rsidRDefault="00654B7A" w:rsidP="00654B7A">
      <w:pPr>
        <w:pStyle w:val="a4"/>
        <w:numPr>
          <w:ilvl w:val="0"/>
          <w:numId w:val="18"/>
        </w:numPr>
        <w:shd w:val="clear" w:color="auto" w:fill="auto"/>
        <w:tabs>
          <w:tab w:val="left" w:pos="1412"/>
        </w:tabs>
        <w:spacing w:after="0" w:line="322" w:lineRule="exact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 случае если заявитель не явился в многофункциональный центр за архивной выпиской, справкой, копией, уведомлением об отсутствии за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прашиваемых документов и/или пересылке обращения в органы государ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ственной власти, органы местного самоуправления, организации, осуществ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ляющие хранение запрашиваемых заявителем документов, отказе в приеме документов, отказе в предоставлении государственной услуги:</w:t>
      </w:r>
    </w:p>
    <w:p w:rsidR="00654B7A" w:rsidRDefault="00654B7A" w:rsidP="00654B7A">
      <w:pPr>
        <w:pStyle w:val="a4"/>
        <w:shd w:val="clear" w:color="auto" w:fill="auto"/>
        <w:tabs>
          <w:tab w:val="left" w:pos="1033"/>
        </w:tabs>
        <w:spacing w:after="0" w:line="322" w:lineRule="exact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lastRenderedPageBreak/>
        <w:t>а)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оригиналы документов на бумажном носителе подлежат возврату в архивный отдел через 30 календарных дней со дня их получения многофунк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циональным центром;</w:t>
      </w:r>
    </w:p>
    <w:p w:rsidR="00654B7A" w:rsidRDefault="00654B7A" w:rsidP="00654B7A">
      <w:pPr>
        <w:pStyle w:val="a4"/>
        <w:shd w:val="clear" w:color="auto" w:fill="auto"/>
        <w:tabs>
          <w:tab w:val="left" w:pos="1114"/>
        </w:tabs>
        <w:spacing w:after="304" w:line="322" w:lineRule="exact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б)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электронные документы, направляемые с использованием инфра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структуры, обеспечивающей информационно-технологическое взаимодей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ствие информационных систем, используемых для предоставления государ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ственных и муниципальных услуг и исполнения государственных и муници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пальных функций в электронной форме, подлежат уничтожению в установ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ленном порядке через 30 календарных дней со дня их получения многофунк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циональным центром.</w:t>
      </w:r>
    </w:p>
    <w:p w:rsidR="00654B7A" w:rsidRDefault="00654B7A" w:rsidP="00654B7A">
      <w:pPr>
        <w:pStyle w:val="22"/>
        <w:numPr>
          <w:ilvl w:val="0"/>
          <w:numId w:val="19"/>
        </w:numPr>
        <w:shd w:val="clear" w:color="auto" w:fill="auto"/>
        <w:tabs>
          <w:tab w:val="left" w:pos="2016"/>
        </w:tabs>
        <w:spacing w:before="0" w:after="296" w:line="317" w:lineRule="exact"/>
        <w:ind w:right="1560"/>
        <w:jc w:val="center"/>
        <w:rPr>
          <w:sz w:val="28"/>
          <w:szCs w:val="28"/>
        </w:rPr>
      </w:pPr>
      <w:r>
        <w:rPr>
          <w:rStyle w:val="21"/>
          <w:color w:val="000000"/>
          <w:sz w:val="28"/>
          <w:szCs w:val="28"/>
        </w:rPr>
        <w:t xml:space="preserve">Формы </w:t>
      </w:r>
      <w:proofErr w:type="gramStart"/>
      <w:r>
        <w:rPr>
          <w:rStyle w:val="21"/>
          <w:color w:val="000000"/>
          <w:sz w:val="28"/>
          <w:szCs w:val="28"/>
        </w:rPr>
        <w:t>контроля за</w:t>
      </w:r>
      <w:proofErr w:type="gramEnd"/>
      <w:r>
        <w:rPr>
          <w:rStyle w:val="21"/>
          <w:color w:val="000000"/>
          <w:sz w:val="28"/>
          <w:szCs w:val="28"/>
        </w:rPr>
        <w:t xml:space="preserve"> исполнением настоящего Административного регламента</w:t>
      </w:r>
    </w:p>
    <w:p w:rsidR="00654B7A" w:rsidRDefault="00654B7A" w:rsidP="00654B7A">
      <w:pPr>
        <w:pStyle w:val="22"/>
        <w:numPr>
          <w:ilvl w:val="0"/>
          <w:numId w:val="20"/>
        </w:numPr>
        <w:shd w:val="clear" w:color="auto" w:fill="auto"/>
        <w:tabs>
          <w:tab w:val="left" w:pos="2207"/>
        </w:tabs>
        <w:spacing w:before="0" w:after="0" w:line="322" w:lineRule="exact"/>
        <w:ind w:left="700" w:right="600" w:firstLine="860"/>
        <w:jc w:val="center"/>
        <w:rPr>
          <w:sz w:val="28"/>
          <w:szCs w:val="28"/>
        </w:rPr>
      </w:pPr>
      <w:r>
        <w:rPr>
          <w:rStyle w:val="21"/>
          <w:color w:val="000000"/>
          <w:sz w:val="28"/>
          <w:szCs w:val="28"/>
        </w:rPr>
        <w:t xml:space="preserve">Порядок осуществления текущего </w:t>
      </w:r>
      <w:proofErr w:type="gramStart"/>
      <w:r>
        <w:rPr>
          <w:rStyle w:val="21"/>
          <w:color w:val="000000"/>
          <w:sz w:val="28"/>
          <w:szCs w:val="28"/>
        </w:rPr>
        <w:t>контроля за</w:t>
      </w:r>
      <w:proofErr w:type="gramEnd"/>
      <w:r>
        <w:rPr>
          <w:rStyle w:val="21"/>
          <w:color w:val="000000"/>
          <w:sz w:val="28"/>
          <w:szCs w:val="28"/>
        </w:rPr>
        <w:t xml:space="preserve"> соблюдением и исполнением ответственными должностными лицами архивного отдела положений настоящего Административного регламента</w:t>
      </w:r>
    </w:p>
    <w:p w:rsidR="00654B7A" w:rsidRDefault="00654B7A" w:rsidP="00654B7A">
      <w:pPr>
        <w:pStyle w:val="a4"/>
        <w:numPr>
          <w:ilvl w:val="0"/>
          <w:numId w:val="21"/>
        </w:numPr>
        <w:shd w:val="clear" w:color="auto" w:fill="auto"/>
        <w:tabs>
          <w:tab w:val="left" w:pos="1450"/>
        </w:tabs>
        <w:spacing w:after="0" w:line="322" w:lineRule="exact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Текущий </w:t>
      </w: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контроль за</w:t>
      </w:r>
      <w:proofErr w:type="gram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соблюдением и исполнением должностны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ми лицами архивного отдела положений настоящего Административного ре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гламента осуществляется начальником архивного отдела.</w:t>
      </w:r>
    </w:p>
    <w:p w:rsidR="00654B7A" w:rsidRDefault="00654B7A" w:rsidP="00654B7A">
      <w:pPr>
        <w:pStyle w:val="a4"/>
        <w:numPr>
          <w:ilvl w:val="0"/>
          <w:numId w:val="21"/>
        </w:numPr>
        <w:shd w:val="clear" w:color="auto" w:fill="auto"/>
        <w:tabs>
          <w:tab w:val="left" w:pos="1436"/>
        </w:tabs>
        <w:spacing w:after="0" w:line="322" w:lineRule="exact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Текущий контроль осуществляется путем проверок соблюдения и исполнения должностными лицами архивного отдела положений Регламента, иных нормативных правовых актов Российской Федерации и Ставропольско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го края, устанавливающих требования к предоставлению государственной услуги.</w:t>
      </w:r>
    </w:p>
    <w:p w:rsidR="00654B7A" w:rsidRDefault="00654B7A" w:rsidP="00654B7A">
      <w:pPr>
        <w:pStyle w:val="a4"/>
        <w:numPr>
          <w:ilvl w:val="0"/>
          <w:numId w:val="21"/>
        </w:numPr>
        <w:shd w:val="clear" w:color="auto" w:fill="auto"/>
        <w:tabs>
          <w:tab w:val="left" w:pos="1450"/>
        </w:tabs>
        <w:spacing w:after="0" w:line="322" w:lineRule="exact"/>
        <w:ind w:left="20" w:right="20" w:firstLine="68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Текущий контроль осуществляется начальником архивного от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дела при рассмотрении проекта ответа заявителю.</w:t>
      </w:r>
    </w:p>
    <w:p w:rsidR="00654B7A" w:rsidRDefault="00654B7A" w:rsidP="00654B7A">
      <w:pPr>
        <w:pStyle w:val="a4"/>
        <w:numPr>
          <w:ilvl w:val="0"/>
          <w:numId w:val="21"/>
        </w:numPr>
        <w:shd w:val="clear" w:color="auto" w:fill="auto"/>
        <w:tabs>
          <w:tab w:val="left" w:pos="1436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Текущий контроль за принятыми в ходе предоставления государ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ственной услуги решениями осуществляет начальник архивного отдела при рассмотрении информационных писем, архивных копий, спра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вок, выписок.</w:t>
      </w:r>
    </w:p>
    <w:p w:rsidR="00654B7A" w:rsidRDefault="00654B7A" w:rsidP="00654B7A">
      <w:pPr>
        <w:pStyle w:val="a4"/>
        <w:numPr>
          <w:ilvl w:val="0"/>
          <w:numId w:val="21"/>
        </w:numPr>
        <w:shd w:val="clear" w:color="auto" w:fill="auto"/>
        <w:tabs>
          <w:tab w:val="left" w:pos="1446"/>
        </w:tabs>
        <w:spacing w:after="30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Текущий контроль за принятыми в ходе предоставления государ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ственной услуги решениями об отказе в приеме документов, отказе в предо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ставлении государственной услуги, пересылке обращения в органы государ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ственной власти, органы местного самоуправления, организации, осуществ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ляющие хранение запрашиваемых заявителем документов, в случае отсут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ствия запрашиваемых документов в архивном отделе, осуществляет начальник архивного отдела путем еженедельных про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верок.</w:t>
      </w:r>
      <w:proofErr w:type="gramEnd"/>
    </w:p>
    <w:p w:rsidR="00654B7A" w:rsidRDefault="00654B7A" w:rsidP="00654B7A">
      <w:pPr>
        <w:pStyle w:val="22"/>
        <w:numPr>
          <w:ilvl w:val="0"/>
          <w:numId w:val="20"/>
        </w:numPr>
        <w:shd w:val="clear" w:color="auto" w:fill="auto"/>
        <w:tabs>
          <w:tab w:val="left" w:pos="665"/>
        </w:tabs>
        <w:spacing w:before="0" w:after="0" w:line="322" w:lineRule="exact"/>
        <w:ind w:left="180" w:right="20"/>
        <w:rPr>
          <w:sz w:val="28"/>
          <w:szCs w:val="28"/>
        </w:rPr>
      </w:pPr>
      <w:r>
        <w:rPr>
          <w:rStyle w:val="21"/>
          <w:color w:val="000000"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государственной услуги</w:t>
      </w:r>
    </w:p>
    <w:p w:rsidR="00654B7A" w:rsidRDefault="00654B7A" w:rsidP="00654B7A">
      <w:pPr>
        <w:pStyle w:val="a4"/>
        <w:numPr>
          <w:ilvl w:val="0"/>
          <w:numId w:val="22"/>
        </w:numPr>
        <w:shd w:val="clear" w:color="auto" w:fill="auto"/>
        <w:tabs>
          <w:tab w:val="left" w:pos="1479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Проверки полноты и качества предоставления государственной услуги могут быть плановыми (осуществляются Комитетом в соответствии с планом проверок, согласованным в установленном порядке с прокуратурой Ставропольского края) и внеплановыми (проводятся Комитетом или админи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lastRenderedPageBreak/>
        <w:t>страцией городского округа по жалобам заявителей на действия (бездействие) и решения, осу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ществляемые в ходе предоставления государственной услуги).</w:t>
      </w:r>
    </w:p>
    <w:p w:rsidR="00654B7A" w:rsidRDefault="00654B7A" w:rsidP="00654B7A">
      <w:pPr>
        <w:pStyle w:val="a4"/>
        <w:numPr>
          <w:ilvl w:val="0"/>
          <w:numId w:val="22"/>
        </w:numPr>
        <w:shd w:val="clear" w:color="auto" w:fill="auto"/>
        <w:tabs>
          <w:tab w:val="left" w:pos="1450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Порядок осуществления плановых и внеплановых проверок пол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ноты и качества предоставления государственной услуги Комитетом определяются административным регла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ментом исполнения комитетом Ставропольского края по делам архивов госу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дарственной функции по осуществлению контроля за соблюдением органами местного самоуправления муниципальных районов и городских округов Ставропольского края, юридическими и физическими лицами на территории Ставропольского края законодательства об архивном деле в Российской Фе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дерации и законодательства Ставропольского края в</w:t>
      </w:r>
      <w:proofErr w:type="gram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области архивного дела. Плановые проверки проводятся не чаще чем один раз в 2 года.</w:t>
      </w:r>
    </w:p>
    <w:p w:rsidR="00654B7A" w:rsidRDefault="00654B7A" w:rsidP="00654B7A">
      <w:pPr>
        <w:pStyle w:val="a4"/>
        <w:numPr>
          <w:ilvl w:val="0"/>
          <w:numId w:val="22"/>
        </w:numPr>
        <w:shd w:val="clear" w:color="auto" w:fill="auto"/>
        <w:tabs>
          <w:tab w:val="left" w:pos="1455"/>
        </w:tabs>
        <w:spacing w:after="0" w:line="322" w:lineRule="exact"/>
        <w:ind w:left="20" w:right="20" w:firstLine="700"/>
        <w:jc w:val="both"/>
        <w:rPr>
          <w:rStyle w:val="10"/>
          <w:bCs w:val="0"/>
          <w:color w:val="000000" w:themeColor="text1"/>
          <w:sz w:val="28"/>
          <w:szCs w:val="28"/>
        </w:rPr>
      </w:pPr>
      <w:r>
        <w:rPr>
          <w:rStyle w:val="10"/>
          <w:b w:val="0"/>
          <w:color w:val="000000" w:themeColor="text1"/>
          <w:sz w:val="28"/>
          <w:szCs w:val="28"/>
        </w:rPr>
        <w:t>Порядок и периодичность осуществления плановых и внеплано</w:t>
      </w:r>
      <w:r>
        <w:rPr>
          <w:rStyle w:val="10"/>
          <w:b w:val="0"/>
          <w:color w:val="000000" w:themeColor="text1"/>
          <w:sz w:val="28"/>
          <w:szCs w:val="28"/>
        </w:rPr>
        <w:softHyphen/>
        <w:t>вых проверок полноты и качества предоставления государственной услуги архивным отделом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>
        <w:rPr>
          <w:rStyle w:val="10"/>
          <w:b w:val="0"/>
          <w:sz w:val="28"/>
          <w:szCs w:val="28"/>
        </w:rPr>
        <w:t>определяется постановлением администрации городского округа.</w:t>
      </w:r>
    </w:p>
    <w:p w:rsidR="00654B7A" w:rsidRDefault="00654B7A" w:rsidP="00654B7A">
      <w:pPr>
        <w:pStyle w:val="a4"/>
        <w:shd w:val="clear" w:color="auto" w:fill="auto"/>
        <w:tabs>
          <w:tab w:val="left" w:pos="1455"/>
        </w:tabs>
        <w:spacing w:after="0" w:line="322" w:lineRule="exact"/>
        <w:ind w:left="720" w:right="20"/>
        <w:jc w:val="both"/>
      </w:pPr>
    </w:p>
    <w:p w:rsidR="00654B7A" w:rsidRDefault="00654B7A" w:rsidP="00654B7A">
      <w:pPr>
        <w:pStyle w:val="22"/>
        <w:numPr>
          <w:ilvl w:val="0"/>
          <w:numId w:val="20"/>
        </w:numPr>
        <w:shd w:val="clear" w:color="auto" w:fill="auto"/>
        <w:tabs>
          <w:tab w:val="left" w:pos="654"/>
        </w:tabs>
        <w:spacing w:before="0" w:after="0" w:line="322" w:lineRule="exact"/>
        <w:ind w:left="340" w:right="200" w:hanging="180"/>
        <w:jc w:val="center"/>
        <w:rPr>
          <w:rStyle w:val="21"/>
          <w:sz w:val="28"/>
          <w:szCs w:val="28"/>
        </w:rPr>
      </w:pPr>
      <w:r>
        <w:rPr>
          <w:rStyle w:val="21"/>
          <w:color w:val="000000"/>
          <w:sz w:val="28"/>
          <w:szCs w:val="28"/>
        </w:rPr>
        <w:t>Ответственность должностных лиц архивного отдела за решения и действия (бездействие), принимаемые (осуществляемые) ими в ходе</w:t>
      </w:r>
      <w:r>
        <w:rPr>
          <w:sz w:val="28"/>
          <w:szCs w:val="28"/>
        </w:rPr>
        <w:t xml:space="preserve"> </w:t>
      </w:r>
      <w:r>
        <w:rPr>
          <w:rStyle w:val="21"/>
          <w:color w:val="000000"/>
          <w:sz w:val="28"/>
          <w:szCs w:val="28"/>
        </w:rPr>
        <w:t>предоставления государственной услуги</w:t>
      </w:r>
    </w:p>
    <w:p w:rsidR="00654B7A" w:rsidRDefault="00654B7A" w:rsidP="00654B7A">
      <w:pPr>
        <w:pStyle w:val="22"/>
        <w:shd w:val="clear" w:color="auto" w:fill="auto"/>
        <w:tabs>
          <w:tab w:val="left" w:pos="654"/>
        </w:tabs>
        <w:spacing w:before="0" w:after="0" w:line="322" w:lineRule="exact"/>
        <w:ind w:left="340" w:right="200" w:firstLine="0"/>
      </w:pPr>
    </w:p>
    <w:p w:rsidR="00654B7A" w:rsidRDefault="00654B7A" w:rsidP="00654B7A">
      <w:pPr>
        <w:pStyle w:val="a4"/>
        <w:numPr>
          <w:ilvl w:val="0"/>
          <w:numId w:val="23"/>
        </w:numPr>
        <w:shd w:val="clear" w:color="auto" w:fill="auto"/>
        <w:tabs>
          <w:tab w:val="left" w:pos="1498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 случае выявления нарушений прав заявителей, к виновным должностным лицам архивного отдела осуществляется применение мер от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ветственности в порядке, установленном законодательством Российской Фе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дерации.</w:t>
      </w:r>
    </w:p>
    <w:p w:rsidR="00654B7A" w:rsidRDefault="00654B7A" w:rsidP="00654B7A">
      <w:pPr>
        <w:pStyle w:val="1"/>
        <w:keepNext/>
        <w:keepLines/>
        <w:numPr>
          <w:ilvl w:val="0"/>
          <w:numId w:val="20"/>
        </w:numPr>
        <w:shd w:val="clear" w:color="auto" w:fill="auto"/>
        <w:tabs>
          <w:tab w:val="left" w:pos="890"/>
        </w:tabs>
        <w:spacing w:before="0" w:after="0" w:line="322" w:lineRule="exact"/>
        <w:ind w:left="400" w:right="400"/>
        <w:rPr>
          <w:rFonts w:ascii="Times New Roman" w:hAnsi="Times New Roman"/>
          <w:sz w:val="28"/>
          <w:szCs w:val="28"/>
        </w:rPr>
      </w:pPr>
      <w:bookmarkStart w:id="10" w:name="bookmark10"/>
      <w:r>
        <w:rPr>
          <w:rStyle w:val="CordiaNew"/>
          <w:rFonts w:ascii="Times New Roman" w:hAnsi="Times New Roman" w:cs="Times New Roman"/>
          <w:color w:val="000000"/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>
        <w:rPr>
          <w:rStyle w:val="CordiaNew"/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>
        <w:rPr>
          <w:rStyle w:val="CordiaNew"/>
          <w:rFonts w:ascii="Times New Roman" w:hAnsi="Times New Roman" w:cs="Times New Roman"/>
          <w:color w:val="000000"/>
          <w:sz w:val="28"/>
          <w:szCs w:val="28"/>
        </w:rPr>
        <w:t xml:space="preserve"> предоставлением государственной услуги, в том числе со стороны граждан, их объединений и организаций</w:t>
      </w:r>
      <w:bookmarkEnd w:id="10"/>
    </w:p>
    <w:p w:rsidR="00654B7A" w:rsidRDefault="00654B7A" w:rsidP="00654B7A">
      <w:pPr>
        <w:pStyle w:val="a4"/>
        <w:numPr>
          <w:ilvl w:val="0"/>
          <w:numId w:val="24"/>
        </w:numPr>
        <w:shd w:val="clear" w:color="auto" w:fill="auto"/>
        <w:tabs>
          <w:tab w:val="left" w:pos="1465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Контроль за</w:t>
      </w:r>
      <w:proofErr w:type="gram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предоставлением государственной услуги включает в себя выявление и устранение нарушений прав граждан, их объединений и организаций; рассмотрение, принятие решений и подготовку ответов на жа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лобы заявителей на решения, действия (бездействие) должностных лиц ар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хивного отдела.</w:t>
      </w:r>
    </w:p>
    <w:p w:rsidR="00654B7A" w:rsidRDefault="00654B7A" w:rsidP="00654B7A">
      <w:pPr>
        <w:pStyle w:val="a4"/>
        <w:numPr>
          <w:ilvl w:val="0"/>
          <w:numId w:val="24"/>
        </w:numPr>
        <w:shd w:val="clear" w:color="auto" w:fill="auto"/>
        <w:tabs>
          <w:tab w:val="left" w:pos="1479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Архивный отдел ежегодно проводит мониторинг рассмотрения обращений заявителей с привлечением общественности в целях повышения качества и доступности предоставления государственной услуги. Результаты мониторинга размещаются на официальном сайте.</w:t>
      </w:r>
    </w:p>
    <w:p w:rsidR="00654B7A" w:rsidRDefault="00654B7A" w:rsidP="00654B7A">
      <w:pPr>
        <w:pStyle w:val="a4"/>
        <w:numPr>
          <w:ilvl w:val="0"/>
          <w:numId w:val="24"/>
        </w:numPr>
        <w:shd w:val="clear" w:color="auto" w:fill="auto"/>
        <w:tabs>
          <w:tab w:val="left" w:pos="1450"/>
        </w:tabs>
        <w:spacing w:after="0" w:line="317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Граждане могут осуществлять </w:t>
      </w: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контроль за</w:t>
      </w:r>
      <w:proofErr w:type="gram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предоставлением гос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ударственной услуги путем участия в проводимом архивным отделом мони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торинге, ознакомления с документами и материалами, касающимися рас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смотрения их обращений в порядке, предусмотренном пунктом 2.15.2 насто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ящего Административного регламента.</w:t>
      </w:r>
    </w:p>
    <w:p w:rsidR="00654B7A" w:rsidRDefault="00654B7A" w:rsidP="00654B7A">
      <w:pPr>
        <w:pStyle w:val="a4"/>
        <w:numPr>
          <w:ilvl w:val="0"/>
          <w:numId w:val="24"/>
        </w:numPr>
        <w:shd w:val="clear" w:color="auto" w:fill="auto"/>
        <w:tabs>
          <w:tab w:val="left" w:pos="1446"/>
        </w:tabs>
        <w:spacing w:after="184" w:line="326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Заявители вправе осуществлять мониторинг хода предоставления 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lastRenderedPageBreak/>
        <w:t>услуги с использованием Единого портала и регионального портала.</w:t>
      </w:r>
    </w:p>
    <w:p w:rsidR="00654B7A" w:rsidRDefault="00654B7A" w:rsidP="00654B7A">
      <w:pPr>
        <w:pStyle w:val="22"/>
        <w:shd w:val="clear" w:color="auto" w:fill="auto"/>
        <w:spacing w:before="0" w:after="300" w:line="322" w:lineRule="exact"/>
        <w:ind w:firstLine="0"/>
        <w:jc w:val="center"/>
        <w:rPr>
          <w:sz w:val="28"/>
          <w:szCs w:val="28"/>
        </w:rPr>
      </w:pPr>
      <w:r>
        <w:rPr>
          <w:rStyle w:val="21"/>
          <w:color w:val="000000"/>
          <w:sz w:val="28"/>
          <w:szCs w:val="28"/>
        </w:rPr>
        <w:t>V. Досудебный (внесудебный) порядок обжалования решений и действий (бездействия) архивного отдела, должностных лиц архивного отдела</w:t>
      </w:r>
    </w:p>
    <w:p w:rsidR="00654B7A" w:rsidRDefault="00654B7A" w:rsidP="00654B7A">
      <w:pPr>
        <w:pStyle w:val="1"/>
        <w:keepNext/>
        <w:keepLines/>
        <w:numPr>
          <w:ilvl w:val="0"/>
          <w:numId w:val="25"/>
        </w:numPr>
        <w:shd w:val="clear" w:color="auto" w:fill="auto"/>
        <w:tabs>
          <w:tab w:val="left" w:pos="510"/>
        </w:tabs>
        <w:spacing w:before="0" w:after="0" w:line="322" w:lineRule="exact"/>
        <w:ind w:left="20" w:right="20"/>
        <w:rPr>
          <w:rFonts w:ascii="Times New Roman" w:hAnsi="Times New Roman"/>
          <w:sz w:val="28"/>
          <w:szCs w:val="28"/>
        </w:rPr>
      </w:pPr>
      <w:bookmarkStart w:id="11" w:name="bookmark11"/>
      <w:r>
        <w:rPr>
          <w:rStyle w:val="CordiaNew"/>
          <w:rFonts w:ascii="Times New Roman" w:hAnsi="Times New Roman" w:cs="Times New Roman"/>
          <w:color w:val="000000"/>
          <w:sz w:val="28"/>
          <w:szCs w:val="28"/>
        </w:rPr>
        <w:t>Информация для заявителя о его праве подать жалобу на решения и (или) действия (бездействия) архивного отдела, должностных лиц архивного отдела (далее - жалоба)</w:t>
      </w:r>
      <w:bookmarkEnd w:id="11"/>
    </w:p>
    <w:p w:rsidR="00654B7A" w:rsidRDefault="00654B7A" w:rsidP="00654B7A">
      <w:pPr>
        <w:pStyle w:val="a4"/>
        <w:numPr>
          <w:ilvl w:val="0"/>
          <w:numId w:val="26"/>
        </w:numPr>
        <w:shd w:val="clear" w:color="auto" w:fill="auto"/>
        <w:tabs>
          <w:tab w:val="left" w:pos="1411"/>
        </w:tabs>
        <w:spacing w:after="185" w:line="270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Заявитель имеет право подать жалобу в досудебном порядке.</w:t>
      </w:r>
    </w:p>
    <w:p w:rsidR="00654B7A" w:rsidRDefault="00654B7A" w:rsidP="00654B7A">
      <w:pPr>
        <w:pStyle w:val="1"/>
        <w:keepNext/>
        <w:keepLines/>
        <w:numPr>
          <w:ilvl w:val="0"/>
          <w:numId w:val="25"/>
        </w:numPr>
        <w:shd w:val="clear" w:color="auto" w:fill="auto"/>
        <w:tabs>
          <w:tab w:val="left" w:pos="485"/>
        </w:tabs>
        <w:spacing w:before="0" w:after="0" w:line="317" w:lineRule="exact"/>
        <w:rPr>
          <w:rFonts w:ascii="Times New Roman" w:hAnsi="Times New Roman"/>
          <w:sz w:val="28"/>
          <w:szCs w:val="28"/>
        </w:rPr>
      </w:pPr>
      <w:bookmarkStart w:id="12" w:name="bookmark12"/>
      <w:r>
        <w:rPr>
          <w:rStyle w:val="CordiaNew"/>
          <w:rFonts w:ascii="Times New Roman" w:hAnsi="Times New Roman" w:cs="Times New Roman"/>
          <w:color w:val="000000"/>
          <w:sz w:val="28"/>
          <w:szCs w:val="28"/>
        </w:rPr>
        <w:t>Предмет жалобы</w:t>
      </w:r>
      <w:bookmarkEnd w:id="12"/>
    </w:p>
    <w:p w:rsidR="00654B7A" w:rsidRDefault="00654B7A" w:rsidP="00654B7A">
      <w:pPr>
        <w:pStyle w:val="a4"/>
        <w:numPr>
          <w:ilvl w:val="0"/>
          <w:numId w:val="27"/>
        </w:numPr>
        <w:shd w:val="clear" w:color="auto" w:fill="auto"/>
        <w:tabs>
          <w:tab w:val="left" w:pos="1436"/>
        </w:tabs>
        <w:spacing w:after="0" w:line="317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Заявитель может обратиться с </w:t>
      </w: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жалобой</w:t>
      </w:r>
      <w:proofErr w:type="gram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в том числе в следующих случаях:</w:t>
      </w:r>
    </w:p>
    <w:p w:rsidR="00654B7A" w:rsidRDefault="00654B7A" w:rsidP="00654B7A">
      <w:pPr>
        <w:pStyle w:val="a4"/>
        <w:shd w:val="clear" w:color="auto" w:fill="auto"/>
        <w:spacing w:after="0" w:line="317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нарушение срока регистрации запроса заявителя о предоставлении гос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ударственной услуги;</w:t>
      </w:r>
    </w:p>
    <w:p w:rsidR="00654B7A" w:rsidRDefault="00654B7A" w:rsidP="00654B7A">
      <w:pPr>
        <w:pStyle w:val="a4"/>
        <w:shd w:val="clear" w:color="auto" w:fill="auto"/>
        <w:spacing w:after="0" w:line="317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нарушение срока предоставления государственной услуги;</w:t>
      </w:r>
    </w:p>
    <w:p w:rsidR="00654B7A" w:rsidRDefault="00654B7A" w:rsidP="00654B7A">
      <w:pPr>
        <w:pStyle w:val="a4"/>
        <w:shd w:val="clear" w:color="auto" w:fill="auto"/>
        <w:spacing w:after="0" w:line="317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требование у заявителя документов, не предусмотренных нормативны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ми правовыми актами Российской Федерации, нормативными правовыми ак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тами Ставропольского края и настоящим Административным регламентом для предоставления государственной услуги;</w:t>
      </w:r>
    </w:p>
    <w:p w:rsidR="00654B7A" w:rsidRDefault="00654B7A" w:rsidP="00654B7A">
      <w:pPr>
        <w:pStyle w:val="a4"/>
        <w:shd w:val="clear" w:color="auto" w:fill="auto"/>
        <w:spacing w:after="0" w:line="317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Ставропольского края и настоящим Административным регламентом для предоставления государственной услуги;</w:t>
      </w:r>
    </w:p>
    <w:p w:rsidR="00654B7A" w:rsidRDefault="00654B7A" w:rsidP="00654B7A">
      <w:pPr>
        <w:pStyle w:val="a4"/>
        <w:shd w:val="clear" w:color="auto" w:fill="auto"/>
        <w:spacing w:after="0" w:line="317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мативными правовыми актами Ставропольского края и настоящим Админи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стративным регламентом;</w:t>
      </w:r>
      <w:proofErr w:type="gramEnd"/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Ставропольского края и настоящим Административным регламентом;</w:t>
      </w:r>
    </w:p>
    <w:p w:rsidR="00654B7A" w:rsidRDefault="00654B7A" w:rsidP="00654B7A">
      <w:pPr>
        <w:pStyle w:val="a4"/>
        <w:shd w:val="clear" w:color="auto" w:fill="auto"/>
        <w:spacing w:after="18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отказ архивного отдела, начальника архивного отдела, предоставля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ющего государственную услугу,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</w:p>
    <w:p w:rsidR="00654B7A" w:rsidRDefault="00654B7A" w:rsidP="00654B7A">
      <w:pPr>
        <w:pStyle w:val="22"/>
        <w:shd w:val="clear" w:color="auto" w:fill="auto"/>
        <w:spacing w:before="0" w:after="0" w:line="322" w:lineRule="exact"/>
        <w:ind w:firstLine="0"/>
        <w:rPr>
          <w:sz w:val="28"/>
          <w:szCs w:val="28"/>
        </w:rPr>
      </w:pPr>
      <w:r>
        <w:rPr>
          <w:rStyle w:val="21"/>
          <w:color w:val="000000"/>
          <w:sz w:val="28"/>
          <w:szCs w:val="28"/>
        </w:rPr>
        <w:t>5.3. Органы исполнительной власти и уполномоченные на рассмотрение жалобы должностные лица, которым может быть направлена жалоба</w:t>
      </w:r>
    </w:p>
    <w:p w:rsidR="00654B7A" w:rsidRDefault="00654B7A" w:rsidP="00654B7A">
      <w:pPr>
        <w:pStyle w:val="a4"/>
        <w:numPr>
          <w:ilvl w:val="0"/>
          <w:numId w:val="28"/>
        </w:numPr>
        <w:shd w:val="clear" w:color="auto" w:fill="auto"/>
        <w:tabs>
          <w:tab w:val="left" w:pos="1431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Жалоба на решения и (или) действия (бездействие) архивного от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дела, должностных лиц архивного отдела подаются в архивный отдел, распо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ложенный по адресу, указанному в пункте 1.3.2 настоящего Административ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ного регламента.</w:t>
      </w:r>
    </w:p>
    <w:p w:rsidR="00654B7A" w:rsidRDefault="00654B7A" w:rsidP="00654B7A">
      <w:pPr>
        <w:pStyle w:val="a4"/>
        <w:numPr>
          <w:ilvl w:val="0"/>
          <w:numId w:val="28"/>
        </w:numPr>
        <w:shd w:val="clear" w:color="auto" w:fill="auto"/>
        <w:tabs>
          <w:tab w:val="left" w:pos="1431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Жалоба на решения и (или) действия (бездействие) архивного от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дела, начальника архивного отдела, может подаваться в администрацию</w:t>
      </w:r>
    </w:p>
    <w:p w:rsidR="00654B7A" w:rsidRDefault="00654B7A" w:rsidP="00654B7A">
      <w:pPr>
        <w:pStyle w:val="a4"/>
        <w:shd w:val="clear" w:color="auto" w:fill="auto"/>
        <w:tabs>
          <w:tab w:val="left" w:leader="underscore" w:pos="1844"/>
        </w:tabs>
        <w:spacing w:after="0" w:line="322" w:lineRule="exact"/>
        <w:ind w:left="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lastRenderedPageBreak/>
        <w:t>городского округа, расположенную по адресу 356630, Ставропольский край, г. Ипатово, ул. Ленинградская, д. 80, Комитет, расположенный по адресу: 355003, Ставропольский край, г. Ставрополь, ул. Ломоносова, д. 12, и рассматривает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ся ими в порядке, предусмотренном Правилами подачи и рассмотрения жа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лоб на решения и действия (бездействие) федеральных органов исполнитель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ной власти и их должностных лиц, федеральных государственных служащих, должностных лиц государственных внебюджетных фондов Российской</w:t>
      </w:r>
      <w:proofErr w:type="gram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Фе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дерации, утвержденными постановлением Правительства Российской Феде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рации от 16 августа 2012 г. № 840.</w:t>
      </w:r>
    </w:p>
    <w:p w:rsidR="00654B7A" w:rsidRDefault="00654B7A" w:rsidP="00654B7A">
      <w:pPr>
        <w:pStyle w:val="22"/>
        <w:numPr>
          <w:ilvl w:val="0"/>
          <w:numId w:val="29"/>
        </w:numPr>
        <w:shd w:val="clear" w:color="auto" w:fill="auto"/>
        <w:tabs>
          <w:tab w:val="left" w:pos="2610"/>
        </w:tabs>
        <w:spacing w:before="0" w:after="0" w:line="322" w:lineRule="exact"/>
        <w:ind w:left="2120"/>
        <w:jc w:val="left"/>
        <w:rPr>
          <w:sz w:val="28"/>
          <w:szCs w:val="28"/>
        </w:rPr>
      </w:pPr>
      <w:r>
        <w:rPr>
          <w:rStyle w:val="21"/>
          <w:color w:val="000000"/>
          <w:sz w:val="28"/>
          <w:szCs w:val="28"/>
        </w:rPr>
        <w:t>Порядок подачи и рассмотрения жалобы</w:t>
      </w:r>
    </w:p>
    <w:p w:rsidR="00654B7A" w:rsidRDefault="00654B7A" w:rsidP="00654B7A">
      <w:pPr>
        <w:pStyle w:val="a4"/>
        <w:numPr>
          <w:ilvl w:val="0"/>
          <w:numId w:val="30"/>
        </w:numPr>
        <w:shd w:val="clear" w:color="auto" w:fill="auto"/>
        <w:tabs>
          <w:tab w:val="left" w:pos="1460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Жалоба подается в архивный отдел в письменной форме, в том числе при личном приеме заявителя, или в электронном виде.</w:t>
      </w:r>
    </w:p>
    <w:p w:rsidR="00654B7A" w:rsidRDefault="00654B7A" w:rsidP="00654B7A">
      <w:pPr>
        <w:pStyle w:val="a4"/>
        <w:numPr>
          <w:ilvl w:val="0"/>
          <w:numId w:val="30"/>
        </w:numPr>
        <w:shd w:val="clear" w:color="auto" w:fill="auto"/>
        <w:tabs>
          <w:tab w:val="left" w:pos="1436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Жалоба может быть направлена также по почте, электронной по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чте, через многофункциональный центр, на официальный сайт администра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ции, через Единый портал, региональный портал.</w:t>
      </w:r>
    </w:p>
    <w:p w:rsidR="00654B7A" w:rsidRDefault="00654B7A" w:rsidP="00654B7A">
      <w:pPr>
        <w:pStyle w:val="a4"/>
        <w:numPr>
          <w:ilvl w:val="0"/>
          <w:numId w:val="30"/>
        </w:numPr>
        <w:shd w:val="clear" w:color="auto" w:fill="auto"/>
        <w:tabs>
          <w:tab w:val="left" w:pos="1417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Жалоба в электронном виде также может быть подана заявителем посредством использования портала федеральной государственной информа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ционной системы, обеспечивающей процесс досудебного (внесудебного) об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жалования решений и действий (бездействия), совершенных при предостав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лении государственных и муниципальных услуг органами, предоставляющи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ми государственные и муниципальные услуги, их должностными лицами, государственными и муниципальными служащими (далее - система досу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дебного обжалования).</w:t>
      </w:r>
      <w:proofErr w:type="gramEnd"/>
    </w:p>
    <w:p w:rsidR="00654B7A" w:rsidRDefault="00654B7A" w:rsidP="00654B7A">
      <w:pPr>
        <w:pStyle w:val="a4"/>
        <w:numPr>
          <w:ilvl w:val="0"/>
          <w:numId w:val="30"/>
        </w:numPr>
        <w:shd w:val="clear" w:color="auto" w:fill="auto"/>
        <w:tabs>
          <w:tab w:val="left" w:pos="1455"/>
        </w:tabs>
        <w:spacing w:after="0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Прием жалоб в письменной форме в архивном отделе осуществ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ляется в месте предоставления государственной услуги (в месте, где заяви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тель подавал запрос на получение государственной услуги, нарушение по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рядка которой обжалуется, либо в месте, где заявителем получен результат указанной государственной услуги).</w:t>
      </w:r>
    </w:p>
    <w:p w:rsidR="00654B7A" w:rsidRDefault="00654B7A" w:rsidP="00654B7A">
      <w:pPr>
        <w:pStyle w:val="a4"/>
        <w:numPr>
          <w:ilvl w:val="0"/>
          <w:numId w:val="30"/>
        </w:numPr>
        <w:shd w:val="clear" w:color="auto" w:fill="auto"/>
        <w:tabs>
          <w:tab w:val="left" w:pos="1465"/>
        </w:tabs>
        <w:spacing w:after="0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Время приема жалоб должно совпадать со временем предостав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ления государственной услуги, указанным в пункте 1.3.2 настоящего Адми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нистративного регламента.</w:t>
      </w:r>
    </w:p>
    <w:p w:rsidR="00654B7A" w:rsidRDefault="00654B7A" w:rsidP="00654B7A">
      <w:pPr>
        <w:pStyle w:val="a4"/>
        <w:numPr>
          <w:ilvl w:val="0"/>
          <w:numId w:val="30"/>
        </w:numPr>
        <w:shd w:val="clear" w:color="auto" w:fill="auto"/>
        <w:tabs>
          <w:tab w:val="left" w:pos="1441"/>
        </w:tabs>
        <w:spacing w:after="0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 случае подачи жалобы при личном приеме заявитель представ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ляет документ, удостоверяющий его личность в соответствии с законода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тельством Российской Федерации.</w:t>
      </w:r>
    </w:p>
    <w:p w:rsidR="00654B7A" w:rsidRDefault="00654B7A" w:rsidP="00654B7A">
      <w:pPr>
        <w:pStyle w:val="a4"/>
        <w:numPr>
          <w:ilvl w:val="0"/>
          <w:numId w:val="30"/>
        </w:numPr>
        <w:shd w:val="clear" w:color="auto" w:fill="auto"/>
        <w:tabs>
          <w:tab w:val="left" w:pos="1479"/>
        </w:tabs>
        <w:spacing w:after="0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 случае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В качестве документа, подтверждающего пол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 xml:space="preserve">номочия на осуществление действий от имени заявителя, может быть </w:t>
      </w: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пред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ставлена</w:t>
      </w:r>
      <w:proofErr w:type="gram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: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оформленная в соответствии с законодательством Российской Федера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ции доверенность (для физических лиц);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оформленная в соответствии с законодательством Российской Федера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ции доверенность, заверенная печатью заявителя и подписанная руководите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lastRenderedPageBreak/>
        <w:t>лем заявителя или уполномоченным этим руководителем лицом (для юриди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ческих лиц);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копия решения о назначении или об избрании либо приказа о назначе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нии физического лица на должность, в соответствии с которым такое физи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ческое лицо обладает правом действовать от имени заявителя без доверенно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сти.</w:t>
      </w:r>
    </w:p>
    <w:p w:rsidR="00654B7A" w:rsidRDefault="00654B7A" w:rsidP="00654B7A">
      <w:pPr>
        <w:pStyle w:val="a4"/>
        <w:numPr>
          <w:ilvl w:val="0"/>
          <w:numId w:val="30"/>
        </w:numPr>
        <w:shd w:val="clear" w:color="auto" w:fill="auto"/>
        <w:tabs>
          <w:tab w:val="left" w:pos="1460"/>
        </w:tabs>
        <w:spacing w:after="0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При подаче жалобы в электронной форме вышеуказанные доку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менты могут быть представлены в виде электронных документов, подписан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ных электронной подписью, вид которой предусмотрен законодательством Российской Федерации, при этом документ, удостоверяющий личность за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явителя, не требуется.</w:t>
      </w:r>
    </w:p>
    <w:p w:rsidR="00654B7A" w:rsidRDefault="00654B7A" w:rsidP="00654B7A">
      <w:pPr>
        <w:pStyle w:val="a4"/>
        <w:numPr>
          <w:ilvl w:val="0"/>
          <w:numId w:val="30"/>
        </w:numPr>
        <w:shd w:val="clear" w:color="auto" w:fill="auto"/>
        <w:tabs>
          <w:tab w:val="left" w:pos="1474"/>
          <w:tab w:val="left" w:leader="underscore" w:pos="2948"/>
          <w:tab w:val="left" w:leader="underscore" w:pos="7378"/>
        </w:tabs>
        <w:spacing w:after="0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При подаче жалобы через многофункциональный центр, выше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указанный центр обеспечивает ее передачу в архивный отдел и/или админи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страцию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ab/>
        <w:t>городского округа, Комитет в порядке и сроки, которые установлены соглашением о взаимодействии между мно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гофункциональным центром и администрацией городского округа, но не позднее следующего рабочего дня со дня поступления жалобы.</w:t>
      </w:r>
    </w:p>
    <w:p w:rsidR="00654B7A" w:rsidRDefault="00654B7A" w:rsidP="00654B7A">
      <w:pPr>
        <w:pStyle w:val="a4"/>
        <w:numPr>
          <w:ilvl w:val="0"/>
          <w:numId w:val="30"/>
        </w:numPr>
        <w:shd w:val="clear" w:color="auto" w:fill="auto"/>
        <w:tabs>
          <w:tab w:val="left" w:pos="1585"/>
        </w:tabs>
        <w:spacing w:after="0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Жалоба на нарушение порядка предоставления государственной услуги многофункциональным центром рассматривается в порядке, установ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ленном многофункциональным центром.</w:t>
      </w:r>
    </w:p>
    <w:p w:rsidR="00654B7A" w:rsidRDefault="00654B7A" w:rsidP="00654B7A">
      <w:pPr>
        <w:pStyle w:val="a4"/>
        <w:numPr>
          <w:ilvl w:val="0"/>
          <w:numId w:val="30"/>
        </w:numPr>
        <w:shd w:val="clear" w:color="auto" w:fill="auto"/>
        <w:tabs>
          <w:tab w:val="left" w:pos="1570"/>
        </w:tabs>
        <w:spacing w:after="0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Жалоба должна содержать: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наименование архивного отдела, фамилию, имя, отчество (последнее - при наличии), наименование должности должностного лица архивного отде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ла, решения и действия (бездействие) которого обжалуются;</w:t>
      </w:r>
      <w:proofErr w:type="gramEnd"/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сте нахождения заявителя - юридического лица, а также номер (номера) кон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тактного телефона, адрес (адреса) электронной почты (при наличии) и почто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вый адрес, по которым должен быть направлен ответ заявителю (за исключе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нием случая, когда жалоба подается способом, предусмотренным подпунк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том 5.4.3 настоящего Административного регламента;</w:t>
      </w:r>
      <w:proofErr w:type="gramEnd"/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сведения об обжалуемых решениях и действиях (бездействии) архивно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го отдела, должностного лица архивного отдела;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доводы, на основании которых заявитель не согласен с решениями и действием (бездействием) архивного отдела, должностного лица архивного отдела.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Заявителем могут быть представлены документы (при наличии), под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тверждающие доводы заявителя, либо их копии.</w:t>
      </w:r>
    </w:p>
    <w:p w:rsidR="00654B7A" w:rsidRDefault="00654B7A" w:rsidP="00654B7A">
      <w:pPr>
        <w:pStyle w:val="a4"/>
        <w:numPr>
          <w:ilvl w:val="0"/>
          <w:numId w:val="30"/>
        </w:numPr>
        <w:shd w:val="clear" w:color="auto" w:fill="auto"/>
        <w:tabs>
          <w:tab w:val="left" w:pos="1560"/>
          <w:tab w:val="left" w:leader="underscore" w:pos="7354"/>
        </w:tabs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 архивном отделе, администрации городского округа, Комитете определяются уполномоченные на рассмотрение жалоб должностные лица, которые обеспечивают: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прием и рассмотрение жалоб в соответствии с установленными требо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ваниями;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направление жалоб в уполномоченный на их рассмотрение орган, в 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lastRenderedPageBreak/>
        <w:t>случае если жалоба подана заявителем по вопросам, не относящимся к их компетенции.</w:t>
      </w:r>
    </w:p>
    <w:p w:rsidR="00654B7A" w:rsidRDefault="00654B7A" w:rsidP="00654B7A">
      <w:pPr>
        <w:pStyle w:val="a4"/>
        <w:numPr>
          <w:ilvl w:val="0"/>
          <w:numId w:val="30"/>
        </w:numPr>
        <w:shd w:val="clear" w:color="auto" w:fill="auto"/>
        <w:tabs>
          <w:tab w:val="left" w:pos="1555"/>
        </w:tabs>
        <w:spacing w:after="0" w:line="322" w:lineRule="exact"/>
        <w:ind w:left="720" w:right="3568"/>
        <w:rPr>
          <w:rStyle w:val="CordiaNew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Архивный отдел обеспечивает: </w:t>
      </w:r>
    </w:p>
    <w:p w:rsidR="00654B7A" w:rsidRDefault="00654B7A" w:rsidP="00654B7A">
      <w:pPr>
        <w:pStyle w:val="a4"/>
        <w:shd w:val="clear" w:color="auto" w:fill="auto"/>
        <w:tabs>
          <w:tab w:val="left" w:pos="1555"/>
        </w:tabs>
        <w:spacing w:after="0" w:line="322" w:lineRule="exact"/>
        <w:ind w:left="720" w:right="4100"/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оснащение мест приема жалоб;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информирование заявителей о порядке подачи жалобы на решения и (или) действия (бездействие) архивного отдела, его должностных лиц по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средством размещения информации на стендах в местах предоставления гос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ударственных услуг, на официальном сайте архивного отдела, через Единый портал, региональный портал;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консультирование заявителей о порядке обжалования решений и дей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ствий (бездействия) архивного отдела, его должностных лиц, в том числе по телефону, электронной почте, при личном приеме;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заключение соглашений о взаимодействии в части осуществления мно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гофункциональными центрами приема жалоб и выдачи заявителям результа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тов рассмотрения жалоб;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формирование и представление ежеквартально в вышестоящий орган отчетности о полученных и рассмотренных жалобах (в том числе о количе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стве удовлетворенных и неудовлетворенных жалоб).</w:t>
      </w:r>
    </w:p>
    <w:p w:rsidR="00654B7A" w:rsidRDefault="00654B7A" w:rsidP="00654B7A">
      <w:pPr>
        <w:pStyle w:val="a4"/>
        <w:numPr>
          <w:ilvl w:val="0"/>
          <w:numId w:val="30"/>
        </w:numPr>
        <w:shd w:val="clear" w:color="auto" w:fill="auto"/>
        <w:tabs>
          <w:tab w:val="left" w:pos="1594"/>
        </w:tabs>
        <w:spacing w:after="0" w:line="322" w:lineRule="exac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При установлении в ходе или по результатам рассмотрения жа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лобы признаков состава административного правонарушения, предусмотрен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ного статьей 5.63 Кодекса Российской Федерации об административных пра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вонарушениях, или признаков состава преступления должностное лицо ар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хивного отдела, уполномоченное на рассмотрение жалоб, незамедлительно направляет соответствующие материалы в органы прокуратуры.</w:t>
      </w:r>
    </w:p>
    <w:p w:rsidR="00654B7A" w:rsidRDefault="00654B7A" w:rsidP="00654B7A">
      <w:pPr>
        <w:pStyle w:val="a4"/>
        <w:numPr>
          <w:ilvl w:val="0"/>
          <w:numId w:val="30"/>
        </w:numPr>
        <w:shd w:val="clear" w:color="auto" w:fill="auto"/>
        <w:tabs>
          <w:tab w:val="left" w:pos="1560"/>
        </w:tabs>
        <w:spacing w:after="0" w:line="322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Ответ на жалобу не дается в следующих случаях: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right="20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 жалобе не указаны фамилия лица, направившего жалобу, или почто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вый адрес, по которому должен быть направлен ответ;</w:t>
      </w:r>
      <w:proofErr w:type="gramEnd"/>
    </w:p>
    <w:p w:rsidR="00654B7A" w:rsidRDefault="00654B7A" w:rsidP="00654B7A">
      <w:pPr>
        <w:pStyle w:val="a4"/>
        <w:shd w:val="clear" w:color="auto" w:fill="auto"/>
        <w:spacing w:after="0" w:line="322" w:lineRule="exact"/>
        <w:ind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текст письменной жалобы не поддается прочтению, о чем в течение се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ми дней со дня регистрации сообщается гражданину, если его фамилия и почтовый адрес поддаются прочтению;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 случае наличия в жалобе нецензурных либо оскорбительных выра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жений, угрозы жизни, здоровью и имуществу должностного лица, а также членов его семьи, комитет вправе оставить жалобу без ответа и сообщить гражданину, направившему жалобу, о недопустимости злоупотребления пра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вом;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 случае</w:t>
      </w: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,</w:t>
      </w:r>
      <w:proofErr w:type="gram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если в жалобе содержатся вопросы, на которые неоднократно давались письменные ответы по существу в связи с ранее направленными жалобами, и при этом в жалобе не приводятся новые доводы или обстоятель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ства, председатель комитета, должностное лицо архивного отдела, уполно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моченное на рассмотрение жалоб, вправе принять решение о безоснователь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ности очередного обращения и прекращении переписки с гражданином по данному вопросу, о данном решении уведомляется гражданин, направивший жалобу;</w:t>
      </w:r>
    </w:p>
    <w:p w:rsidR="00654B7A" w:rsidRDefault="00654B7A" w:rsidP="00654B7A">
      <w:pPr>
        <w:pStyle w:val="a4"/>
        <w:shd w:val="clear" w:color="auto" w:fill="auto"/>
        <w:spacing w:after="184" w:line="322" w:lineRule="exact"/>
        <w:ind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если ответ по существу поставленного в жалобе вопроса не может быть 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lastRenderedPageBreak/>
        <w:t>дан без разглашения сведений, составляющих государственную или иную охраняемую федеральным законом тайну, гражданину, направившему жало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бу, сообщается о невозможности дать ответ в связи с недопустимостью раз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глашения указанных сведений.</w:t>
      </w:r>
    </w:p>
    <w:p w:rsidR="00654B7A" w:rsidRDefault="00654B7A" w:rsidP="00654B7A">
      <w:pPr>
        <w:pStyle w:val="1"/>
        <w:keepNext/>
        <w:keepLines/>
        <w:numPr>
          <w:ilvl w:val="0"/>
          <w:numId w:val="29"/>
        </w:numPr>
        <w:shd w:val="clear" w:color="auto" w:fill="auto"/>
        <w:tabs>
          <w:tab w:val="left" w:pos="490"/>
        </w:tabs>
        <w:spacing w:before="0" w:after="0" w:line="317" w:lineRule="exact"/>
        <w:rPr>
          <w:rFonts w:ascii="Times New Roman" w:hAnsi="Times New Roman"/>
          <w:sz w:val="28"/>
          <w:szCs w:val="28"/>
        </w:rPr>
      </w:pPr>
      <w:bookmarkStart w:id="13" w:name="bookmark13"/>
      <w:r>
        <w:rPr>
          <w:rStyle w:val="CordiaNew"/>
          <w:rFonts w:ascii="Times New Roman" w:hAnsi="Times New Roman" w:cs="Times New Roman"/>
          <w:color w:val="000000"/>
          <w:sz w:val="28"/>
          <w:szCs w:val="28"/>
        </w:rPr>
        <w:t>Сроки рассмотрения жалобы</w:t>
      </w:r>
      <w:bookmarkEnd w:id="13"/>
    </w:p>
    <w:p w:rsidR="00654B7A" w:rsidRDefault="00654B7A" w:rsidP="00654B7A">
      <w:pPr>
        <w:pStyle w:val="a4"/>
        <w:numPr>
          <w:ilvl w:val="0"/>
          <w:numId w:val="31"/>
        </w:numPr>
        <w:shd w:val="clear" w:color="auto" w:fill="auto"/>
        <w:tabs>
          <w:tab w:val="left" w:pos="1445"/>
        </w:tabs>
        <w:spacing w:after="0" w:line="317" w:lineRule="exact"/>
        <w:ind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Жалоба, поступившая в архивный отдел, подлежит регистрации не позднее следующего рабочего дня со дня ее поступления. Жалобе присва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ивается регистрационный номер в журнале учета жалоб на решения и дей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ствия (бездействие) архивного отдела, его должностных лиц. Форма и поря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док ведения журнала определяются архивным отделом.</w:t>
      </w:r>
    </w:p>
    <w:p w:rsidR="00654B7A" w:rsidRDefault="00654B7A" w:rsidP="00654B7A">
      <w:pPr>
        <w:pStyle w:val="a4"/>
        <w:numPr>
          <w:ilvl w:val="0"/>
          <w:numId w:val="31"/>
        </w:numPr>
        <w:shd w:val="clear" w:color="auto" w:fill="auto"/>
        <w:tabs>
          <w:tab w:val="left" w:pos="1416"/>
        </w:tabs>
        <w:spacing w:after="0" w:line="317" w:lineRule="exact"/>
        <w:ind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Жалоба рассматривается в течение 15 рабочих дней со дня ее ре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гистрации.</w:t>
      </w:r>
    </w:p>
    <w:p w:rsidR="00654B7A" w:rsidRDefault="00654B7A" w:rsidP="00654B7A">
      <w:pPr>
        <w:pStyle w:val="a4"/>
        <w:numPr>
          <w:ilvl w:val="0"/>
          <w:numId w:val="31"/>
        </w:numPr>
        <w:shd w:val="clear" w:color="auto" w:fill="auto"/>
        <w:tabs>
          <w:tab w:val="left" w:pos="1421"/>
        </w:tabs>
        <w:spacing w:after="0" w:line="317" w:lineRule="exact"/>
        <w:ind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 случае обжалования отказа архивного отдела, его должностно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го лица в приеме документов у заявителя либо в исправлении допущенных опечаток и ошибок или в случае обжалования заявителем нарушения уста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новленного срока таких исправлений жалоба рассматривается в течение 5 ра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бочих дней со дня ее регистрации.</w:t>
      </w:r>
    </w:p>
    <w:p w:rsidR="00654B7A" w:rsidRDefault="00654B7A" w:rsidP="00654B7A">
      <w:pPr>
        <w:pStyle w:val="a4"/>
        <w:numPr>
          <w:ilvl w:val="0"/>
          <w:numId w:val="31"/>
        </w:numPr>
        <w:shd w:val="clear" w:color="auto" w:fill="auto"/>
        <w:tabs>
          <w:tab w:val="left" w:pos="1426"/>
        </w:tabs>
        <w:spacing w:after="180" w:line="317" w:lineRule="exact"/>
        <w:ind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 случае если заявителем в архивный отдел подана жалоба, при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 xml:space="preserve">нятие решения по которой не входит в его компетенцию, в течение 3 рабочих дней со дня ее регистрации архивный отдел направляет жалобу </w:t>
      </w: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</w:t>
      </w:r>
      <w:proofErr w:type="gram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</w:t>
      </w: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уполномо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ченный</w:t>
      </w:r>
      <w:proofErr w:type="gramEnd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на ее рассмотрение орган и в письменной форме информирует заяви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теля о перенаправлении жалобы.</w:t>
      </w:r>
    </w:p>
    <w:p w:rsidR="00654B7A" w:rsidRDefault="00654B7A" w:rsidP="00654B7A">
      <w:pPr>
        <w:pStyle w:val="1"/>
        <w:keepNext/>
        <w:keepLines/>
        <w:numPr>
          <w:ilvl w:val="0"/>
          <w:numId w:val="29"/>
        </w:numPr>
        <w:shd w:val="clear" w:color="auto" w:fill="auto"/>
        <w:tabs>
          <w:tab w:val="left" w:pos="505"/>
        </w:tabs>
        <w:spacing w:before="0" w:after="0" w:line="317" w:lineRule="exact"/>
        <w:ind w:left="20"/>
        <w:rPr>
          <w:rFonts w:ascii="Times New Roman" w:hAnsi="Times New Roman"/>
          <w:sz w:val="28"/>
          <w:szCs w:val="28"/>
        </w:rPr>
      </w:pPr>
      <w:bookmarkStart w:id="14" w:name="bookmark14"/>
      <w:r>
        <w:rPr>
          <w:rStyle w:val="CordiaNew"/>
          <w:rFonts w:ascii="Times New Roman" w:hAnsi="Times New Roman" w:cs="Times New Roman"/>
          <w:color w:val="000000"/>
          <w:sz w:val="28"/>
          <w:szCs w:val="28"/>
        </w:rPr>
        <w:t>Результат рассмотрения жалобы</w:t>
      </w:r>
      <w:bookmarkEnd w:id="14"/>
    </w:p>
    <w:p w:rsidR="00654B7A" w:rsidRDefault="00654B7A" w:rsidP="00654B7A">
      <w:pPr>
        <w:pStyle w:val="a4"/>
        <w:numPr>
          <w:ilvl w:val="0"/>
          <w:numId w:val="32"/>
        </w:numPr>
        <w:shd w:val="clear" w:color="auto" w:fill="auto"/>
        <w:tabs>
          <w:tab w:val="left" w:pos="1406"/>
        </w:tabs>
        <w:spacing w:after="0" w:line="317" w:lineRule="exact"/>
        <w:ind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По результатам рассмотрения жалобы архивный отдел принимает решение об удовлетворении жалобы либо об отказе в ее удовлетворении.</w:t>
      </w:r>
    </w:p>
    <w:p w:rsidR="00654B7A" w:rsidRDefault="00654B7A" w:rsidP="00654B7A">
      <w:pPr>
        <w:pStyle w:val="a4"/>
        <w:numPr>
          <w:ilvl w:val="0"/>
          <w:numId w:val="32"/>
        </w:numPr>
        <w:shd w:val="clear" w:color="auto" w:fill="auto"/>
        <w:tabs>
          <w:tab w:val="left" w:pos="1421"/>
          <w:tab w:val="left" w:leader="underscore" w:pos="8530"/>
        </w:tabs>
        <w:spacing w:after="0" w:line="317" w:lineRule="exact"/>
        <w:ind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Указанное решение принимается в форме акта, уполномоченного на ее рассмотрение архивного отдела, администрации городского округа, Комитета.</w:t>
      </w:r>
    </w:p>
    <w:p w:rsidR="00654B7A" w:rsidRDefault="00654B7A" w:rsidP="00654B7A">
      <w:pPr>
        <w:pStyle w:val="a4"/>
        <w:numPr>
          <w:ilvl w:val="0"/>
          <w:numId w:val="32"/>
        </w:numPr>
        <w:shd w:val="clear" w:color="auto" w:fill="auto"/>
        <w:tabs>
          <w:tab w:val="left" w:pos="1450"/>
        </w:tabs>
        <w:spacing w:after="0" w:line="317" w:lineRule="exact"/>
        <w:ind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При удовлетворении жалобы архивный отдел принимает исчер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пывающие меры по устранению выявленных нарушений, в том числе по вы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даче заявителю результата государственной услуги, не позднее 5 рабочих дней со дня принятия решения.</w:t>
      </w:r>
    </w:p>
    <w:p w:rsidR="00654B7A" w:rsidRDefault="00654B7A" w:rsidP="00654B7A">
      <w:pPr>
        <w:pStyle w:val="a4"/>
        <w:numPr>
          <w:ilvl w:val="0"/>
          <w:numId w:val="32"/>
        </w:numPr>
        <w:shd w:val="clear" w:color="auto" w:fill="auto"/>
        <w:tabs>
          <w:tab w:val="left" w:pos="1435"/>
          <w:tab w:val="left" w:leader="underscore" w:pos="7258"/>
        </w:tabs>
        <w:spacing w:after="0" w:line="317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Архивный отдел, администрация городского округа, Комитет отказывает в удовлетворении жалобы в случае нали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чия вступившего в законную силу решения суда, арбитражного суда по жа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лобе о том же предмете и по тем же основаниям.</w:t>
      </w:r>
    </w:p>
    <w:p w:rsidR="00654B7A" w:rsidRDefault="00654B7A" w:rsidP="00654B7A">
      <w:pPr>
        <w:pStyle w:val="1"/>
        <w:keepNext/>
        <w:keepLines/>
        <w:numPr>
          <w:ilvl w:val="0"/>
          <w:numId w:val="29"/>
        </w:numPr>
        <w:shd w:val="clear" w:color="auto" w:fill="auto"/>
        <w:tabs>
          <w:tab w:val="left" w:pos="1985"/>
        </w:tabs>
        <w:spacing w:before="0" w:after="0" w:line="326" w:lineRule="exact"/>
        <w:ind w:left="3600" w:right="780" w:hanging="2100"/>
        <w:jc w:val="left"/>
        <w:rPr>
          <w:rFonts w:ascii="Times New Roman" w:hAnsi="Times New Roman"/>
          <w:sz w:val="28"/>
          <w:szCs w:val="28"/>
        </w:rPr>
      </w:pPr>
      <w:bookmarkStart w:id="15" w:name="bookmark15"/>
      <w:r>
        <w:rPr>
          <w:rStyle w:val="CordiaNew"/>
          <w:rFonts w:ascii="Times New Roman" w:hAnsi="Times New Roman" w:cs="Times New Roman"/>
          <w:color w:val="000000"/>
          <w:sz w:val="28"/>
          <w:szCs w:val="28"/>
        </w:rPr>
        <w:t>Порядок информирования заявителя о результатах рассмотрения жалобы</w:t>
      </w:r>
      <w:bookmarkEnd w:id="15"/>
    </w:p>
    <w:p w:rsidR="00654B7A" w:rsidRDefault="00654B7A" w:rsidP="00654B7A">
      <w:pPr>
        <w:pStyle w:val="a4"/>
        <w:numPr>
          <w:ilvl w:val="0"/>
          <w:numId w:val="33"/>
        </w:numPr>
        <w:shd w:val="clear" w:color="auto" w:fill="auto"/>
        <w:tabs>
          <w:tab w:val="left" w:pos="1440"/>
        </w:tabs>
        <w:spacing w:after="0" w:line="322" w:lineRule="exact"/>
        <w:ind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Ответ по результатам рассмотрения жалобы направляется заяви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телю не позднее дня, следующего за днем принятия решения, в письменной форме.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 случае если жалоба была подана способом, предусмотренным под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пунктом 5.4.3 настоящего Административного регламента, ответ о результа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 xml:space="preserve">тах рассмотрения жалобы направляется посредством использования системы 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lastRenderedPageBreak/>
        <w:t>досудебного обжалования.</w:t>
      </w:r>
    </w:p>
    <w:p w:rsidR="00654B7A" w:rsidRDefault="00654B7A" w:rsidP="00654B7A">
      <w:pPr>
        <w:pStyle w:val="a4"/>
        <w:numPr>
          <w:ilvl w:val="0"/>
          <w:numId w:val="33"/>
        </w:numPr>
        <w:shd w:val="clear" w:color="auto" w:fill="auto"/>
        <w:tabs>
          <w:tab w:val="left" w:pos="1406"/>
        </w:tabs>
        <w:spacing w:after="0" w:line="322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 ответе по результатам рассмотрения жалобы указывается:</w:t>
      </w:r>
    </w:p>
    <w:p w:rsidR="00654B7A" w:rsidRDefault="00654B7A" w:rsidP="00654B7A">
      <w:pPr>
        <w:pStyle w:val="a4"/>
        <w:shd w:val="clear" w:color="auto" w:fill="auto"/>
        <w:tabs>
          <w:tab w:val="left" w:leader="underscore" w:pos="8530"/>
        </w:tabs>
        <w:spacing w:after="0" w:line="322" w:lineRule="exact"/>
        <w:ind w:right="20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наименование архивного отдела, администрации городского округа, Комитета, рассмотревшего жалобу, наимено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вание должности, фамилия, имя, отчество (последнее - при наличии) долж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ностного лица, принявшего решение по жалобе;</w:t>
      </w:r>
      <w:proofErr w:type="gramEnd"/>
    </w:p>
    <w:p w:rsidR="00654B7A" w:rsidRDefault="00654B7A" w:rsidP="00654B7A">
      <w:pPr>
        <w:pStyle w:val="a4"/>
        <w:shd w:val="clear" w:color="auto" w:fill="auto"/>
        <w:spacing w:after="0" w:line="322" w:lineRule="exact"/>
        <w:ind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номер, дата, место принятия решения, включая сведения о должност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ном лице, решения или действие (бездействие) которого обжалуется;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фамилия, имя, отчество (последнее - при наличии) или наименование заявителя;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основания для принятия решения по жалобе;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принятое по жалобе решение;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righ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в случае если жалоба признана обоснованной, - сроки устранения вы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явленных нарушений, в том числе срок предоставления результата государ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ственной услуги;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сведения о порядке обжалования принятого по жалобе решения.</w:t>
      </w:r>
    </w:p>
    <w:p w:rsidR="00654B7A" w:rsidRDefault="00654B7A" w:rsidP="00654B7A">
      <w:pPr>
        <w:pStyle w:val="a4"/>
        <w:numPr>
          <w:ilvl w:val="0"/>
          <w:numId w:val="33"/>
        </w:numPr>
        <w:shd w:val="clear" w:color="auto" w:fill="auto"/>
        <w:tabs>
          <w:tab w:val="left" w:pos="1566"/>
        </w:tabs>
        <w:spacing w:after="0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Ответ по результатам рассмотрения жалобы подписывается уполномоченным на рассмотрение жалобы должностным лицом.</w:t>
      </w:r>
    </w:p>
    <w:p w:rsidR="00654B7A" w:rsidRDefault="00654B7A" w:rsidP="00654B7A">
      <w:pPr>
        <w:pStyle w:val="a4"/>
        <w:numPr>
          <w:ilvl w:val="0"/>
          <w:numId w:val="33"/>
        </w:numPr>
        <w:shd w:val="clear" w:color="auto" w:fill="auto"/>
        <w:tabs>
          <w:tab w:val="left" w:pos="1441"/>
          <w:tab w:val="left" w:leader="underscore" w:pos="3068"/>
        </w:tabs>
        <w:spacing w:after="341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По желанию заявителя ответ по результатам рассмотрения жало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бы может быть предоставлен не позднее дня, следующего за днем принятия решения, в форме электронного документа, подписанного электронной под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писью начальника архивного отдела, заместителя главы адми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нистрации городского округа, Комитета.</w:t>
      </w:r>
    </w:p>
    <w:p w:rsidR="00654B7A" w:rsidRDefault="00654B7A" w:rsidP="00654B7A">
      <w:pPr>
        <w:pStyle w:val="1"/>
        <w:keepNext/>
        <w:keepLines/>
        <w:numPr>
          <w:ilvl w:val="0"/>
          <w:numId w:val="29"/>
        </w:numPr>
        <w:shd w:val="clear" w:color="auto" w:fill="auto"/>
        <w:tabs>
          <w:tab w:val="left" w:pos="2585"/>
        </w:tabs>
        <w:spacing w:before="0" w:after="0" w:line="270" w:lineRule="exact"/>
        <w:ind w:left="2100"/>
        <w:jc w:val="left"/>
        <w:rPr>
          <w:rFonts w:ascii="Times New Roman" w:hAnsi="Times New Roman"/>
          <w:sz w:val="28"/>
          <w:szCs w:val="28"/>
        </w:rPr>
      </w:pPr>
      <w:bookmarkStart w:id="16" w:name="bookmark16"/>
      <w:r>
        <w:rPr>
          <w:rStyle w:val="CordiaNew"/>
          <w:rFonts w:ascii="Times New Roman" w:hAnsi="Times New Roman" w:cs="Times New Roman"/>
          <w:color w:val="000000"/>
          <w:sz w:val="28"/>
          <w:szCs w:val="28"/>
        </w:rPr>
        <w:t>Порядок обжалования решения по жалобе</w:t>
      </w:r>
      <w:bookmarkEnd w:id="16"/>
    </w:p>
    <w:p w:rsidR="00654B7A" w:rsidRDefault="00654B7A" w:rsidP="00654B7A">
      <w:pPr>
        <w:pStyle w:val="a4"/>
        <w:numPr>
          <w:ilvl w:val="0"/>
          <w:numId w:val="34"/>
        </w:numPr>
        <w:shd w:val="clear" w:color="auto" w:fill="auto"/>
        <w:tabs>
          <w:tab w:val="left" w:pos="1460"/>
        </w:tabs>
        <w:spacing w:after="176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Заявители вправе обжаловать решения архивного отдела, приня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тые в ходе предоставления государственной услуги, действия (бездействие) должностных лиц архивного отдела в судебном порядке в соответствии с за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конодательством Российской Федерации. Порядок подачи, рассмотрения и разрешения жалоб, направляемых в суды общей юрисдикции и арбитражные суды, определяется законодательством Российской Федерации о граждан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ском судопроизводстве и судопроизводстве в арбитражных судах.</w:t>
      </w:r>
    </w:p>
    <w:p w:rsidR="00654B7A" w:rsidRDefault="00654B7A" w:rsidP="00654B7A">
      <w:pPr>
        <w:pStyle w:val="1"/>
        <w:keepNext/>
        <w:keepLines/>
        <w:numPr>
          <w:ilvl w:val="0"/>
          <w:numId w:val="29"/>
        </w:numPr>
        <w:shd w:val="clear" w:color="auto" w:fill="auto"/>
        <w:tabs>
          <w:tab w:val="left" w:pos="1230"/>
        </w:tabs>
        <w:spacing w:before="0" w:after="0" w:line="326" w:lineRule="exact"/>
        <w:ind w:left="1180" w:right="760" w:hanging="440"/>
        <w:jc w:val="left"/>
        <w:rPr>
          <w:rFonts w:ascii="Times New Roman" w:hAnsi="Times New Roman"/>
          <w:sz w:val="28"/>
          <w:szCs w:val="28"/>
        </w:rPr>
      </w:pPr>
      <w:bookmarkStart w:id="17" w:name="bookmark17"/>
      <w:r>
        <w:rPr>
          <w:rStyle w:val="CordiaNew"/>
          <w:rFonts w:ascii="Times New Roman" w:hAnsi="Times New Roman" w:cs="Times New Roman"/>
          <w:color w:val="000000"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  <w:bookmarkEnd w:id="17"/>
    </w:p>
    <w:p w:rsidR="00654B7A" w:rsidRDefault="00654B7A" w:rsidP="00654B7A">
      <w:pPr>
        <w:pStyle w:val="a4"/>
        <w:numPr>
          <w:ilvl w:val="0"/>
          <w:numId w:val="35"/>
        </w:numPr>
        <w:shd w:val="clear" w:color="auto" w:fill="auto"/>
        <w:tabs>
          <w:tab w:val="left" w:pos="1465"/>
        </w:tabs>
        <w:spacing w:after="304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При обращении заявителя в архивный отдел за получением ин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формации и документов, необходимых для обоснования и рассмотрения жа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softHyphen/>
        <w:t>лобы, архивный отдел обязан предоставить при их наличии.</w:t>
      </w:r>
    </w:p>
    <w:p w:rsidR="00654B7A" w:rsidRDefault="00654B7A" w:rsidP="00654B7A">
      <w:pPr>
        <w:pStyle w:val="1"/>
        <w:keepNext/>
        <w:keepLines/>
        <w:numPr>
          <w:ilvl w:val="0"/>
          <w:numId w:val="29"/>
        </w:numPr>
        <w:shd w:val="clear" w:color="auto" w:fill="auto"/>
        <w:tabs>
          <w:tab w:val="left" w:pos="1374"/>
        </w:tabs>
        <w:spacing w:before="0" w:after="0" w:line="317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bookmarkStart w:id="18" w:name="bookmark18"/>
      <w:r>
        <w:rPr>
          <w:rStyle w:val="CordiaNew"/>
          <w:rFonts w:ascii="Times New Roman" w:hAnsi="Times New Roman" w:cs="Times New Roman"/>
          <w:color w:val="000000"/>
          <w:sz w:val="28"/>
          <w:szCs w:val="28"/>
        </w:rPr>
        <w:t>Способы информирования заявителя о порядке подачи</w:t>
      </w:r>
      <w:bookmarkEnd w:id="18"/>
    </w:p>
    <w:p w:rsidR="00654B7A" w:rsidRDefault="00654B7A" w:rsidP="00654B7A">
      <w:pPr>
        <w:pStyle w:val="22"/>
        <w:shd w:val="clear" w:color="auto" w:fill="auto"/>
        <w:spacing w:before="0" w:after="0" w:line="317" w:lineRule="exact"/>
        <w:ind w:firstLine="0"/>
        <w:jc w:val="center"/>
        <w:rPr>
          <w:sz w:val="28"/>
          <w:szCs w:val="28"/>
        </w:rPr>
      </w:pPr>
      <w:r>
        <w:rPr>
          <w:rStyle w:val="21"/>
          <w:color w:val="000000"/>
          <w:sz w:val="28"/>
          <w:szCs w:val="28"/>
        </w:rPr>
        <w:t>и рассмотрения жалобы</w:t>
      </w:r>
    </w:p>
    <w:p w:rsidR="00654B7A" w:rsidRDefault="00654B7A" w:rsidP="00654B7A">
      <w:pPr>
        <w:pStyle w:val="a4"/>
        <w:numPr>
          <w:ilvl w:val="0"/>
          <w:numId w:val="36"/>
        </w:numPr>
        <w:shd w:val="clear" w:color="auto" w:fill="auto"/>
        <w:tabs>
          <w:tab w:val="left" w:pos="1628"/>
        </w:tabs>
        <w:spacing w:after="416" w:line="317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Архивный отдел информирует заявителя о порядке подачи и рассмотрения жалобы способами, указанными в абзацах втором и третьем пункта 5.4.13 настоящего Административного регламента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lastRenderedPageBreak/>
        <w:t>Приложения: 1-2. Образцы заявлений гражданина;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4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3-4. Образцы заявлений организации и общественного объединения;</w:t>
      </w:r>
    </w:p>
    <w:p w:rsidR="00654B7A" w:rsidRDefault="00654B7A" w:rsidP="00654B7A">
      <w:pPr>
        <w:pStyle w:val="a4"/>
        <w:numPr>
          <w:ilvl w:val="0"/>
          <w:numId w:val="37"/>
        </w:numPr>
        <w:shd w:val="clear" w:color="auto" w:fill="auto"/>
        <w:tabs>
          <w:tab w:val="left" w:pos="2684"/>
        </w:tabs>
        <w:spacing w:after="0" w:line="322" w:lineRule="exact"/>
        <w:ind w:left="2420"/>
        <w:jc w:val="both"/>
        <w:rPr>
          <w:rFonts w:ascii="Times New Roman" w:hAnsi="Times New Roman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Блок-схема предоставления государственной услуги;</w:t>
      </w:r>
    </w:p>
    <w:p w:rsidR="00654B7A" w:rsidRDefault="00654B7A" w:rsidP="00654B7A">
      <w:pPr>
        <w:pStyle w:val="ConsPlusNonformat"/>
        <w:ind w:firstLine="2410"/>
        <w:rPr>
          <w:rStyle w:val="CordiaNew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Style w:val="CordiaNew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6. Информация о местонахождении и графике </w:t>
      </w:r>
    </w:p>
    <w:p w:rsidR="00654B7A" w:rsidRDefault="00654B7A" w:rsidP="00654B7A">
      <w:pPr>
        <w:pStyle w:val="ConsPlusNonformat"/>
        <w:ind w:left="2410"/>
      </w:pPr>
      <w:r>
        <w:rPr>
          <w:rStyle w:val="CordiaNew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работы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казенного учреждения многофункционального центра предоставления </w:t>
      </w:r>
    </w:p>
    <w:p w:rsidR="00654B7A" w:rsidRDefault="00654B7A" w:rsidP="00654B7A">
      <w:pPr>
        <w:pStyle w:val="ConsPlusNonformat"/>
        <w:ind w:left="24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услуг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Ставропольского края;</w:t>
      </w:r>
    </w:p>
    <w:p w:rsidR="00654B7A" w:rsidRDefault="00654B7A" w:rsidP="00654B7A">
      <w:pPr>
        <w:pStyle w:val="ConsPlusNonformat"/>
        <w:ind w:left="2410"/>
        <w:rPr>
          <w:rFonts w:ascii="Times New Roman" w:hAnsi="Times New Roman" w:cs="Times New Roman"/>
          <w:sz w:val="28"/>
          <w:szCs w:val="28"/>
        </w:rPr>
      </w:pPr>
      <w:r>
        <w:rPr>
          <w:rStyle w:val="CordiaNew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7. Информация о местонахождении и графике работы территориально обособленных структурных подразделе</w:t>
      </w:r>
      <w:r>
        <w:rPr>
          <w:rStyle w:val="CordiaNew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softHyphen/>
        <w:t xml:space="preserve">ний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казенного учреждения многофункционального центра предоставления государственных и муниципальных услуг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4B7A" w:rsidRDefault="00654B7A" w:rsidP="00654B7A">
      <w:pPr>
        <w:pStyle w:val="a4"/>
        <w:shd w:val="clear" w:color="auto" w:fill="auto"/>
        <w:tabs>
          <w:tab w:val="left" w:pos="2785"/>
        </w:tabs>
        <w:spacing w:after="0" w:line="322" w:lineRule="exact"/>
        <w:ind w:left="2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района Ставропольского края.</w:t>
      </w:r>
    </w:p>
    <w:p w:rsidR="00654B7A" w:rsidRDefault="00654B7A" w:rsidP="00654B7A">
      <w:pPr>
        <w:widowControl/>
        <w:rPr>
          <w:rFonts w:ascii="Times New Roman" w:hAnsi="Times New Roman" w:cs="Times New Roman"/>
          <w:color w:val="auto"/>
          <w:sz w:val="28"/>
          <w:szCs w:val="28"/>
        </w:rPr>
        <w:sectPr w:rsidR="00654B7A">
          <w:type w:val="continuous"/>
          <w:pgSz w:w="11909" w:h="16838"/>
          <w:pgMar w:top="1473" w:right="1256" w:bottom="892" w:left="1273" w:header="0" w:footer="3" w:gutter="0"/>
          <w:cols w:space="720"/>
        </w:sectPr>
      </w:pP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4400"/>
        <w:rPr>
          <w:rStyle w:val="CordiaNew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4400"/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</w:pP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2268" w:hanging="425"/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</w:pP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>________________________________________________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4400"/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</w:pP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4400"/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</w:pP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4400"/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</w:pP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4400"/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</w:pP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4400"/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</w:pP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4400"/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</w:pP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4400"/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</w:pP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4400"/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</w:pP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4400"/>
        <w:rPr>
          <w:rStyle w:val="10"/>
        </w:rPr>
      </w:pP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4400"/>
        <w:rPr>
          <w:rStyle w:val="10"/>
          <w:color w:val="000000"/>
        </w:rPr>
      </w:pP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4400"/>
        <w:rPr>
          <w:rStyle w:val="10"/>
          <w:color w:val="000000"/>
        </w:rPr>
      </w:pP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4400"/>
        <w:rPr>
          <w:rStyle w:val="10"/>
          <w:color w:val="000000"/>
        </w:rPr>
      </w:pP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4400"/>
        <w:rPr>
          <w:rStyle w:val="10"/>
          <w:color w:val="000000"/>
        </w:rPr>
      </w:pP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4400"/>
        <w:rPr>
          <w:rStyle w:val="10"/>
          <w:color w:val="000000"/>
        </w:rPr>
      </w:pP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4400"/>
        <w:rPr>
          <w:rStyle w:val="10"/>
          <w:color w:val="000000"/>
        </w:rPr>
      </w:pPr>
    </w:p>
    <w:p w:rsidR="00654B7A" w:rsidRDefault="00654B7A" w:rsidP="00654B7A">
      <w:pPr>
        <w:pStyle w:val="a4"/>
        <w:shd w:val="clear" w:color="auto" w:fill="auto"/>
        <w:spacing w:after="0" w:line="322" w:lineRule="exact"/>
        <w:rPr>
          <w:rStyle w:val="10"/>
          <w:color w:val="000000"/>
        </w:rPr>
      </w:pPr>
    </w:p>
    <w:p w:rsidR="00654B7A" w:rsidRDefault="00654B7A" w:rsidP="00654B7A">
      <w:pPr>
        <w:pStyle w:val="a4"/>
        <w:shd w:val="clear" w:color="auto" w:fill="auto"/>
        <w:spacing w:after="0" w:line="322" w:lineRule="exact"/>
        <w:rPr>
          <w:rStyle w:val="10"/>
          <w:color w:val="000000"/>
        </w:rPr>
      </w:pPr>
    </w:p>
    <w:p w:rsidR="00654B7A" w:rsidRDefault="00654B7A" w:rsidP="00654B7A">
      <w:pPr>
        <w:pStyle w:val="a4"/>
        <w:shd w:val="clear" w:color="auto" w:fill="auto"/>
        <w:spacing w:after="0" w:line="322" w:lineRule="exact"/>
      </w:pPr>
      <w:r>
        <w:rPr>
          <w:rStyle w:val="10"/>
          <w:color w:val="000000"/>
        </w:rPr>
        <w:t xml:space="preserve">                                                                 Приложение 1</w:t>
      </w:r>
    </w:p>
    <w:p w:rsidR="00654B7A" w:rsidRDefault="00654B7A" w:rsidP="00654B7A">
      <w:pPr>
        <w:pStyle w:val="a4"/>
        <w:shd w:val="clear" w:color="auto" w:fill="auto"/>
        <w:spacing w:after="341" w:line="322" w:lineRule="exact"/>
        <w:ind w:left="4400" w:right="260"/>
        <w:rPr>
          <w:rStyle w:val="10"/>
          <w:color w:val="000000"/>
        </w:rPr>
      </w:pPr>
      <w:r>
        <w:rPr>
          <w:rStyle w:val="10"/>
          <w:color w:val="000000"/>
        </w:rPr>
        <w:t xml:space="preserve">к административному регламенту предоставления архивным отделом администрации </w:t>
      </w:r>
      <w:proofErr w:type="spellStart"/>
      <w:r>
        <w:rPr>
          <w:rStyle w:val="10"/>
          <w:color w:val="000000"/>
        </w:rPr>
        <w:t>Ипатовского</w:t>
      </w:r>
      <w:proofErr w:type="spellEnd"/>
      <w:r>
        <w:rPr>
          <w:rStyle w:val="10"/>
          <w:color w:val="000000"/>
        </w:rPr>
        <w:t xml:space="preserve"> городского округа Ставропольского края </w:t>
      </w:r>
      <w:r>
        <w:rPr>
          <w:rStyle w:val="CordiaNew"/>
          <w:rFonts w:ascii="Times New Roman" w:hAnsi="Times New Roman"/>
          <w:bCs w:val="0"/>
          <w:color w:val="000000"/>
          <w:sz w:val="28"/>
          <w:szCs w:val="28"/>
        </w:rPr>
        <w:t>государственной услуги «Информационное обеспечение граждан, организаций и общественных объ</w:t>
      </w:r>
      <w:r>
        <w:rPr>
          <w:rStyle w:val="CordiaNew"/>
          <w:rFonts w:ascii="Times New Roman" w:hAnsi="Times New Roman"/>
          <w:bCs w:val="0"/>
          <w:color w:val="000000"/>
          <w:sz w:val="28"/>
          <w:szCs w:val="28"/>
        </w:rPr>
        <w:softHyphen/>
        <w:t xml:space="preserve">единений по </w:t>
      </w:r>
      <w:r>
        <w:rPr>
          <w:rStyle w:val="CordiaNew"/>
          <w:rFonts w:ascii="Times New Roman" w:hAnsi="Times New Roman"/>
          <w:bCs w:val="0"/>
          <w:color w:val="000000"/>
          <w:sz w:val="28"/>
          <w:szCs w:val="28"/>
        </w:rPr>
        <w:lastRenderedPageBreak/>
        <w:t>документам Архивного фонда Ставропольского края, находя</w:t>
      </w:r>
      <w:r>
        <w:rPr>
          <w:rStyle w:val="CordiaNew"/>
          <w:rFonts w:ascii="Times New Roman" w:hAnsi="Times New Roman"/>
          <w:bCs w:val="0"/>
          <w:color w:val="000000"/>
          <w:sz w:val="28"/>
          <w:szCs w:val="28"/>
        </w:rPr>
        <w:softHyphen/>
        <w:t>щимся на временном хранении в архивных отделах администраций муници</w:t>
      </w:r>
      <w:r>
        <w:rPr>
          <w:rStyle w:val="CordiaNew"/>
          <w:rFonts w:ascii="Times New Roman" w:hAnsi="Times New Roman"/>
          <w:bCs w:val="0"/>
          <w:color w:val="000000"/>
          <w:sz w:val="28"/>
          <w:szCs w:val="28"/>
        </w:rPr>
        <w:softHyphen/>
        <w:t>пальных районов и городских округов Ставропольского края»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</w:t>
      </w:r>
    </w:p>
    <w:p w:rsidR="00654B7A" w:rsidRDefault="00654B7A" w:rsidP="00654B7A">
      <w:pPr>
        <w:pStyle w:val="a4"/>
        <w:shd w:val="clear" w:color="auto" w:fill="auto"/>
        <w:spacing w:after="341" w:line="322" w:lineRule="exact"/>
        <w:ind w:left="4400" w:right="260"/>
      </w:pPr>
      <w:r>
        <w:rPr>
          <w:rStyle w:val="10"/>
          <w:color w:val="000000"/>
        </w:rPr>
        <w:t>Образец заявления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6300" w:right="440"/>
      </w:pPr>
      <w:r>
        <w:rPr>
          <w:rStyle w:val="10"/>
          <w:color w:val="000000"/>
        </w:rPr>
        <w:t xml:space="preserve">Начальнику архивного отдела администрации </w:t>
      </w:r>
      <w:proofErr w:type="spellStart"/>
      <w:r>
        <w:rPr>
          <w:rStyle w:val="10"/>
          <w:color w:val="000000"/>
        </w:rPr>
        <w:t>Ипатовского</w:t>
      </w:r>
      <w:proofErr w:type="spellEnd"/>
      <w:r>
        <w:rPr>
          <w:rStyle w:val="10"/>
          <w:color w:val="000000"/>
        </w:rPr>
        <w:t xml:space="preserve"> городского округа Ставропольского края Фамилия, имя, отчество заявителя,</w:t>
      </w:r>
    </w:p>
    <w:p w:rsidR="00654B7A" w:rsidRDefault="00654B7A" w:rsidP="00654B7A">
      <w:pPr>
        <w:pStyle w:val="a4"/>
        <w:shd w:val="clear" w:color="auto" w:fill="auto"/>
        <w:spacing w:after="341" w:line="322" w:lineRule="exact"/>
        <w:ind w:left="6300" w:right="440"/>
      </w:pPr>
      <w:r>
        <w:rPr>
          <w:rStyle w:val="10"/>
          <w:color w:val="000000"/>
        </w:rPr>
        <w:t xml:space="preserve">почтовый адрес и/или адрес электронной почты </w:t>
      </w:r>
      <w:r>
        <w:rPr>
          <w:rStyle w:val="10"/>
          <w:color w:val="000000"/>
          <w:lang w:eastAsia="en-US"/>
        </w:rPr>
        <w:t>(</w:t>
      </w:r>
      <w:r>
        <w:rPr>
          <w:rStyle w:val="10"/>
          <w:color w:val="000000"/>
          <w:lang w:val="en-US" w:eastAsia="en-US"/>
        </w:rPr>
        <w:t>e</w:t>
      </w:r>
      <w:r>
        <w:rPr>
          <w:rStyle w:val="10"/>
          <w:color w:val="000000"/>
          <w:lang w:eastAsia="en-US"/>
        </w:rPr>
        <w:t>-</w:t>
      </w:r>
      <w:r>
        <w:rPr>
          <w:rStyle w:val="10"/>
          <w:color w:val="000000"/>
          <w:lang w:val="en-US" w:eastAsia="en-US"/>
        </w:rPr>
        <w:t>mail</w:t>
      </w:r>
      <w:r>
        <w:rPr>
          <w:rStyle w:val="10"/>
          <w:color w:val="000000"/>
          <w:lang w:eastAsia="en-US"/>
        </w:rPr>
        <w:t xml:space="preserve">), </w:t>
      </w:r>
      <w:r>
        <w:rPr>
          <w:rStyle w:val="10"/>
          <w:color w:val="000000"/>
        </w:rPr>
        <w:t>контактные телефоны</w:t>
      </w:r>
    </w:p>
    <w:p w:rsidR="00654B7A" w:rsidRDefault="00654B7A" w:rsidP="00654B7A">
      <w:pPr>
        <w:pStyle w:val="a4"/>
        <w:shd w:val="clear" w:color="auto" w:fill="auto"/>
        <w:spacing w:after="615" w:line="270" w:lineRule="exact"/>
        <w:ind w:left="4040"/>
      </w:pPr>
      <w:r>
        <w:rPr>
          <w:rStyle w:val="10"/>
          <w:color w:val="000000"/>
        </w:rPr>
        <w:t>заявление.</w:t>
      </w:r>
    </w:p>
    <w:p w:rsidR="00654B7A" w:rsidRDefault="00654B7A" w:rsidP="00654B7A">
      <w:pPr>
        <w:pStyle w:val="a4"/>
        <w:shd w:val="clear" w:color="auto" w:fill="auto"/>
        <w:spacing w:after="0" w:line="317" w:lineRule="exact"/>
        <w:ind w:right="260" w:firstLine="700"/>
      </w:pPr>
      <w:r>
        <w:rPr>
          <w:rStyle w:val="10"/>
          <w:color w:val="000000"/>
        </w:rPr>
        <w:t>Прошу предоставить сведения/информацию (указать содержание за</w:t>
      </w:r>
      <w:r>
        <w:rPr>
          <w:rStyle w:val="10"/>
          <w:color w:val="000000"/>
        </w:rPr>
        <w:softHyphen/>
        <w:t>проса и хронологические рамки запрашиваемых сведений).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4400"/>
        <w:rPr>
          <w:rStyle w:val="10"/>
          <w:b w:val="0"/>
          <w:bCs w:val="0"/>
          <w:color w:val="000000"/>
        </w:rPr>
      </w:pP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4400"/>
        <w:rPr>
          <w:rStyle w:val="10"/>
          <w:b w:val="0"/>
          <w:bCs w:val="0"/>
          <w:color w:val="000000"/>
        </w:rPr>
      </w:pPr>
    </w:p>
    <w:p w:rsidR="00654B7A" w:rsidRDefault="00654B7A" w:rsidP="00654B7A">
      <w:pPr>
        <w:rPr>
          <w:szCs w:val="28"/>
        </w:rPr>
      </w:pPr>
      <w:r>
        <w:rPr>
          <w:rFonts w:ascii="Times New Roman" w:hAnsi="Times New Roman" w:cs="Times New Roman"/>
          <w:szCs w:val="28"/>
        </w:rPr>
        <w:t>дата составления                                                                        подпись заявителя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 xml:space="preserve">                                                                 </w:t>
      </w:r>
      <w:r>
        <w:rPr>
          <w:rStyle w:val="10"/>
          <w:color w:val="000000"/>
        </w:rPr>
        <w:t>Приложение 2</w:t>
      </w:r>
    </w:p>
    <w:p w:rsidR="00654B7A" w:rsidRDefault="00654B7A" w:rsidP="00654B7A">
      <w:pPr>
        <w:pStyle w:val="a4"/>
        <w:shd w:val="clear" w:color="auto" w:fill="auto"/>
        <w:spacing w:after="341" w:line="322" w:lineRule="exact"/>
        <w:ind w:left="4400" w:right="260"/>
        <w:rPr>
          <w:rStyle w:val="10"/>
        </w:rPr>
      </w:pPr>
      <w:r>
        <w:rPr>
          <w:rStyle w:val="10"/>
          <w:color w:val="000000"/>
        </w:rPr>
        <w:t xml:space="preserve">к административному регламенту предоставления архивным отделом администрации </w:t>
      </w:r>
      <w:proofErr w:type="spellStart"/>
      <w:r>
        <w:rPr>
          <w:rStyle w:val="10"/>
          <w:color w:val="000000"/>
        </w:rPr>
        <w:t>Ипатовского</w:t>
      </w:r>
      <w:proofErr w:type="spellEnd"/>
      <w:r>
        <w:rPr>
          <w:rStyle w:val="10"/>
          <w:color w:val="000000"/>
        </w:rPr>
        <w:t xml:space="preserve"> городского округа Ставропольского края </w:t>
      </w:r>
      <w:r>
        <w:rPr>
          <w:rStyle w:val="CordiaNew"/>
          <w:rFonts w:ascii="Times New Roman" w:hAnsi="Times New Roman"/>
          <w:bCs w:val="0"/>
          <w:color w:val="000000"/>
          <w:sz w:val="28"/>
          <w:szCs w:val="28"/>
        </w:rPr>
        <w:t>государственной услуги «Информационное обеспечение граждан, организаций и общественных объ</w:t>
      </w:r>
      <w:r>
        <w:rPr>
          <w:rStyle w:val="CordiaNew"/>
          <w:rFonts w:ascii="Times New Roman" w:hAnsi="Times New Roman"/>
          <w:bCs w:val="0"/>
          <w:color w:val="000000"/>
          <w:sz w:val="28"/>
          <w:szCs w:val="28"/>
        </w:rPr>
        <w:softHyphen/>
        <w:t>единений по документам Архивного фонда Ставропольского края, находя</w:t>
      </w:r>
      <w:r>
        <w:rPr>
          <w:rStyle w:val="CordiaNew"/>
          <w:rFonts w:ascii="Times New Roman" w:hAnsi="Times New Roman"/>
          <w:bCs w:val="0"/>
          <w:color w:val="000000"/>
          <w:sz w:val="28"/>
          <w:szCs w:val="28"/>
        </w:rPr>
        <w:softHyphen/>
        <w:t>щимся на временном хранении в архивных отделах администраций муници</w:t>
      </w:r>
      <w:r>
        <w:rPr>
          <w:rStyle w:val="CordiaNew"/>
          <w:rFonts w:ascii="Times New Roman" w:hAnsi="Times New Roman"/>
          <w:bCs w:val="0"/>
          <w:color w:val="000000"/>
          <w:sz w:val="28"/>
          <w:szCs w:val="28"/>
        </w:rPr>
        <w:softHyphen/>
        <w:t>пальных районов и городских округов Ставропольского края»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</w:t>
      </w:r>
    </w:p>
    <w:p w:rsidR="00654B7A" w:rsidRDefault="00654B7A" w:rsidP="00654B7A">
      <w:pPr>
        <w:pStyle w:val="a4"/>
        <w:shd w:val="clear" w:color="auto" w:fill="auto"/>
        <w:spacing w:after="341" w:line="322" w:lineRule="exact"/>
        <w:ind w:left="4400" w:right="260"/>
      </w:pPr>
      <w:r>
        <w:rPr>
          <w:rStyle w:val="10"/>
          <w:color w:val="000000"/>
        </w:rPr>
        <w:t>Образец заявления</w:t>
      </w:r>
    </w:p>
    <w:p w:rsidR="00654B7A" w:rsidRDefault="00654B7A" w:rsidP="00654B7A">
      <w:pPr>
        <w:pStyle w:val="a4"/>
        <w:shd w:val="clear" w:color="auto" w:fill="auto"/>
        <w:spacing w:after="341" w:line="322" w:lineRule="exact"/>
        <w:ind w:left="4980" w:right="200"/>
      </w:pPr>
      <w:r>
        <w:rPr>
          <w:rStyle w:val="10"/>
          <w:color w:val="000000"/>
        </w:rPr>
        <w:t xml:space="preserve">Начальнику архивного отдела администрации </w:t>
      </w:r>
      <w:proofErr w:type="spellStart"/>
      <w:r>
        <w:rPr>
          <w:rStyle w:val="10"/>
          <w:color w:val="000000"/>
        </w:rPr>
        <w:t>Ипатовского</w:t>
      </w:r>
      <w:proofErr w:type="spellEnd"/>
      <w:r>
        <w:rPr>
          <w:rStyle w:val="10"/>
          <w:color w:val="000000"/>
        </w:rPr>
        <w:t xml:space="preserve"> городского округа Ставропольского края Фамилия, имя, отчество заявителя, почтовый адрес и/или адрес электронной почты </w:t>
      </w:r>
      <w:r>
        <w:rPr>
          <w:rStyle w:val="10"/>
          <w:color w:val="000000"/>
          <w:lang w:eastAsia="en-US"/>
        </w:rPr>
        <w:t>(</w:t>
      </w:r>
      <w:r>
        <w:rPr>
          <w:rStyle w:val="10"/>
          <w:color w:val="000000"/>
          <w:lang w:val="en-US" w:eastAsia="en-US"/>
        </w:rPr>
        <w:t>e</w:t>
      </w:r>
      <w:r>
        <w:rPr>
          <w:rStyle w:val="10"/>
          <w:color w:val="000000"/>
          <w:lang w:eastAsia="en-US"/>
        </w:rPr>
        <w:t>-</w:t>
      </w:r>
      <w:r>
        <w:rPr>
          <w:rStyle w:val="10"/>
          <w:color w:val="000000"/>
          <w:lang w:val="en-US" w:eastAsia="en-US"/>
        </w:rPr>
        <w:t>mail</w:t>
      </w:r>
      <w:r>
        <w:rPr>
          <w:rStyle w:val="10"/>
          <w:color w:val="000000"/>
          <w:lang w:eastAsia="en-US"/>
        </w:rPr>
        <w:t xml:space="preserve">), </w:t>
      </w:r>
      <w:r>
        <w:rPr>
          <w:rStyle w:val="10"/>
          <w:color w:val="000000"/>
        </w:rPr>
        <w:t>контактные телефоны</w:t>
      </w:r>
    </w:p>
    <w:p w:rsidR="00654B7A" w:rsidRDefault="00654B7A" w:rsidP="00654B7A">
      <w:pPr>
        <w:pStyle w:val="a4"/>
        <w:shd w:val="clear" w:color="auto" w:fill="auto"/>
        <w:spacing w:after="590" w:line="270" w:lineRule="exact"/>
        <w:ind w:left="4400"/>
      </w:pPr>
      <w:r>
        <w:rPr>
          <w:rStyle w:val="10"/>
          <w:color w:val="000000"/>
        </w:rPr>
        <w:t>заявление.</w:t>
      </w:r>
    </w:p>
    <w:p w:rsidR="00654B7A" w:rsidRDefault="00654B7A" w:rsidP="00654B7A">
      <w:pPr>
        <w:pStyle w:val="a4"/>
        <w:shd w:val="clear" w:color="auto" w:fill="auto"/>
        <w:tabs>
          <w:tab w:val="left" w:leader="underscore" w:pos="8323"/>
        </w:tabs>
        <w:spacing w:after="0" w:line="341" w:lineRule="exact"/>
        <w:ind w:firstLine="700"/>
        <w:jc w:val="both"/>
      </w:pPr>
      <w:r>
        <w:rPr>
          <w:rStyle w:val="10"/>
          <w:color w:val="000000"/>
        </w:rPr>
        <w:t>Прошу предоставить копию документа (указать вид, дату, номер и наименование документа), подтверждающего право (указать ФИО заявителя или доверителя) на владение земельным участком, расположенным по адресу:</w:t>
      </w:r>
      <w:r>
        <w:rPr>
          <w:rStyle w:val="aa"/>
        </w:rPr>
        <w:tab/>
        <w:t>.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4400"/>
        <w:rPr>
          <w:rStyle w:val="10"/>
          <w:b w:val="0"/>
          <w:bCs w:val="0"/>
          <w:color w:val="000000"/>
        </w:rPr>
      </w:pP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4400"/>
        <w:rPr>
          <w:rStyle w:val="10"/>
          <w:b w:val="0"/>
          <w:bCs w:val="0"/>
          <w:color w:val="000000"/>
        </w:rPr>
      </w:pPr>
    </w:p>
    <w:p w:rsidR="00654B7A" w:rsidRDefault="00654B7A" w:rsidP="00654B7A">
      <w:pPr>
        <w:rPr>
          <w:szCs w:val="28"/>
        </w:rPr>
      </w:pPr>
      <w:r>
        <w:rPr>
          <w:rFonts w:ascii="Times New Roman" w:hAnsi="Times New Roman" w:cs="Times New Roman"/>
          <w:szCs w:val="28"/>
        </w:rPr>
        <w:t>дата составления                                                                        подпись заявителя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4400"/>
        <w:rPr>
          <w:rStyle w:val="10"/>
          <w:b w:val="0"/>
          <w:bCs w:val="0"/>
          <w:color w:val="000000"/>
        </w:rPr>
      </w:pP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4400"/>
      </w:pPr>
      <w:r>
        <w:rPr>
          <w:rStyle w:val="10"/>
          <w:color w:val="000000"/>
        </w:rPr>
        <w:lastRenderedPageBreak/>
        <w:t>Приложение 3</w:t>
      </w:r>
    </w:p>
    <w:p w:rsidR="00654B7A" w:rsidRDefault="00654B7A" w:rsidP="00654B7A">
      <w:pPr>
        <w:pStyle w:val="a4"/>
        <w:shd w:val="clear" w:color="auto" w:fill="auto"/>
        <w:spacing w:after="341" w:line="240" w:lineRule="auto"/>
        <w:ind w:left="4400" w:right="260"/>
        <w:contextualSpacing/>
        <w:rPr>
          <w:rFonts w:ascii="Times New Roman" w:hAnsi="Times New Roman"/>
          <w:b/>
          <w:bCs/>
          <w:color w:val="000000"/>
          <w:shd w:val="clear" w:color="auto" w:fill="FFFFFF"/>
        </w:rPr>
      </w:pPr>
      <w:r>
        <w:rPr>
          <w:rStyle w:val="10"/>
          <w:color w:val="000000"/>
        </w:rPr>
        <w:t xml:space="preserve">к административному регламенту предоставления архивным отделом администрации </w:t>
      </w:r>
      <w:proofErr w:type="spellStart"/>
      <w:r>
        <w:rPr>
          <w:rStyle w:val="10"/>
          <w:color w:val="000000"/>
        </w:rPr>
        <w:t>Ипатовского</w:t>
      </w:r>
      <w:proofErr w:type="spellEnd"/>
      <w:r>
        <w:rPr>
          <w:rStyle w:val="10"/>
          <w:color w:val="000000"/>
        </w:rPr>
        <w:t xml:space="preserve"> городского округа Ставропольского края </w:t>
      </w:r>
      <w:r>
        <w:rPr>
          <w:rStyle w:val="CordiaNew"/>
          <w:rFonts w:ascii="Times New Roman" w:hAnsi="Times New Roman"/>
          <w:bCs w:val="0"/>
          <w:color w:val="000000"/>
          <w:sz w:val="28"/>
          <w:szCs w:val="28"/>
        </w:rPr>
        <w:t>государственной услуги «Информационное обеспечение граждан, организаций и общественных объ</w:t>
      </w:r>
      <w:r>
        <w:rPr>
          <w:rStyle w:val="CordiaNew"/>
          <w:rFonts w:ascii="Times New Roman" w:hAnsi="Times New Roman"/>
          <w:bCs w:val="0"/>
          <w:color w:val="000000"/>
          <w:sz w:val="28"/>
          <w:szCs w:val="28"/>
        </w:rPr>
        <w:softHyphen/>
        <w:t>единений по документам Архивного фонда Ставропольского края, находя</w:t>
      </w:r>
      <w:r>
        <w:rPr>
          <w:rStyle w:val="CordiaNew"/>
          <w:rFonts w:ascii="Times New Roman" w:hAnsi="Times New Roman"/>
          <w:bCs w:val="0"/>
          <w:color w:val="000000"/>
          <w:sz w:val="28"/>
          <w:szCs w:val="28"/>
        </w:rPr>
        <w:softHyphen/>
        <w:t>щимся на временном хранении в архивных отделах администраций муници</w:t>
      </w:r>
      <w:r>
        <w:rPr>
          <w:rStyle w:val="CordiaNew"/>
          <w:rFonts w:ascii="Times New Roman" w:hAnsi="Times New Roman"/>
          <w:bCs w:val="0"/>
          <w:color w:val="000000"/>
          <w:sz w:val="28"/>
          <w:szCs w:val="28"/>
        </w:rPr>
        <w:softHyphen/>
        <w:t>пальных районов и городских округов Ставропольского края»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</w:t>
      </w:r>
    </w:p>
    <w:p w:rsidR="00654B7A" w:rsidRDefault="00654B7A" w:rsidP="00654B7A">
      <w:pPr>
        <w:pStyle w:val="a4"/>
        <w:shd w:val="clear" w:color="auto" w:fill="auto"/>
        <w:spacing w:after="641" w:line="240" w:lineRule="auto"/>
        <w:ind w:left="4400" w:right="280"/>
        <w:contextualSpacing/>
      </w:pPr>
      <w:r>
        <w:rPr>
          <w:rStyle w:val="10"/>
          <w:color w:val="000000"/>
        </w:rPr>
        <w:t>Образец заявления</w:t>
      </w:r>
    </w:p>
    <w:p w:rsidR="00654B7A" w:rsidRDefault="00654B7A" w:rsidP="00654B7A">
      <w:pPr>
        <w:pStyle w:val="a4"/>
        <w:shd w:val="clear" w:color="auto" w:fill="auto"/>
        <w:tabs>
          <w:tab w:val="left" w:leader="underscore" w:pos="3077"/>
          <w:tab w:val="left" w:leader="underscore" w:pos="3974"/>
        </w:tabs>
        <w:spacing w:after="0" w:line="240" w:lineRule="auto"/>
        <w:ind w:right="5620"/>
        <w:contextualSpacing/>
        <w:rPr>
          <w:rStyle w:val="10"/>
          <w:color w:val="000000"/>
        </w:rPr>
      </w:pPr>
    </w:p>
    <w:p w:rsidR="00654B7A" w:rsidRDefault="00654B7A" w:rsidP="00654B7A">
      <w:pPr>
        <w:pStyle w:val="a4"/>
        <w:shd w:val="clear" w:color="auto" w:fill="auto"/>
        <w:tabs>
          <w:tab w:val="left" w:leader="underscore" w:pos="3077"/>
          <w:tab w:val="left" w:leader="underscore" w:pos="3974"/>
        </w:tabs>
        <w:spacing w:after="0" w:line="240" w:lineRule="auto"/>
        <w:ind w:right="5620"/>
        <w:contextualSpacing/>
      </w:pPr>
      <w:r>
        <w:rPr>
          <w:rStyle w:val="10"/>
          <w:color w:val="000000"/>
        </w:rPr>
        <w:t>Бланк организации, общественного объединения исходящая дата</w:t>
      </w:r>
      <w:r>
        <w:rPr>
          <w:rStyle w:val="10"/>
          <w:color w:val="000000"/>
        </w:rPr>
        <w:tab/>
        <w:t>№</w:t>
      </w:r>
      <w:r>
        <w:rPr>
          <w:rStyle w:val="10"/>
          <w:color w:val="000000"/>
        </w:rPr>
        <w:tab/>
      </w:r>
    </w:p>
    <w:p w:rsidR="00654B7A" w:rsidRDefault="00654B7A" w:rsidP="00654B7A">
      <w:pPr>
        <w:pStyle w:val="a4"/>
        <w:shd w:val="clear" w:color="auto" w:fill="auto"/>
        <w:spacing w:after="900" w:line="240" w:lineRule="auto"/>
        <w:ind w:left="6300" w:right="460"/>
        <w:contextualSpacing/>
      </w:pPr>
      <w:r>
        <w:rPr>
          <w:rStyle w:val="10"/>
          <w:color w:val="000000"/>
        </w:rPr>
        <w:t xml:space="preserve">Начальнику архивного отдела администрации </w:t>
      </w:r>
      <w:proofErr w:type="spellStart"/>
      <w:r>
        <w:rPr>
          <w:rStyle w:val="10"/>
          <w:color w:val="000000"/>
        </w:rPr>
        <w:t>Ипатовского</w:t>
      </w:r>
      <w:proofErr w:type="spellEnd"/>
      <w:r>
        <w:rPr>
          <w:rStyle w:val="10"/>
          <w:color w:val="000000"/>
        </w:rPr>
        <w:t xml:space="preserve"> городского округа Ставропольского края</w:t>
      </w:r>
    </w:p>
    <w:p w:rsidR="00654B7A" w:rsidRDefault="00654B7A" w:rsidP="00654B7A">
      <w:pPr>
        <w:pStyle w:val="a4"/>
        <w:shd w:val="clear" w:color="auto" w:fill="auto"/>
        <w:spacing w:after="600" w:line="240" w:lineRule="auto"/>
        <w:ind w:right="280"/>
        <w:contextualSpacing/>
        <w:jc w:val="both"/>
        <w:rPr>
          <w:rStyle w:val="10"/>
          <w:color w:val="000000"/>
        </w:rPr>
      </w:pPr>
    </w:p>
    <w:p w:rsidR="00654B7A" w:rsidRDefault="00654B7A" w:rsidP="00654B7A">
      <w:pPr>
        <w:pStyle w:val="a4"/>
        <w:shd w:val="clear" w:color="auto" w:fill="auto"/>
        <w:spacing w:after="600" w:line="240" w:lineRule="auto"/>
        <w:ind w:right="280"/>
        <w:contextualSpacing/>
        <w:jc w:val="both"/>
      </w:pPr>
      <w:r>
        <w:rPr>
          <w:rStyle w:val="10"/>
          <w:color w:val="000000"/>
        </w:rPr>
        <w:t>Организация (общественное объединение) просит предоставить сведе</w:t>
      </w:r>
      <w:r>
        <w:rPr>
          <w:rStyle w:val="10"/>
          <w:color w:val="000000"/>
        </w:rPr>
        <w:softHyphen/>
        <w:t>ния/информацию (указать содержание запроса и хронологические рамки за</w:t>
      </w:r>
      <w:r>
        <w:rPr>
          <w:rStyle w:val="10"/>
          <w:color w:val="000000"/>
        </w:rPr>
        <w:softHyphen/>
        <w:t>прашиваемых сведений).</w:t>
      </w:r>
    </w:p>
    <w:p w:rsidR="00654B7A" w:rsidRDefault="00654B7A" w:rsidP="00654B7A">
      <w:pPr>
        <w:pStyle w:val="a4"/>
        <w:shd w:val="clear" w:color="auto" w:fill="auto"/>
        <w:spacing w:after="0" w:line="240" w:lineRule="auto"/>
        <w:ind w:right="280"/>
        <w:contextualSpacing/>
        <w:rPr>
          <w:rStyle w:val="10"/>
          <w:color w:val="000000"/>
        </w:rPr>
      </w:pPr>
    </w:p>
    <w:p w:rsidR="00654B7A" w:rsidRDefault="00654B7A" w:rsidP="00654B7A">
      <w:pPr>
        <w:pStyle w:val="a4"/>
        <w:shd w:val="clear" w:color="auto" w:fill="auto"/>
        <w:spacing w:after="0" w:line="240" w:lineRule="auto"/>
        <w:ind w:right="280"/>
        <w:contextualSpacing/>
        <w:rPr>
          <w:rStyle w:val="10"/>
          <w:color w:val="000000"/>
        </w:rPr>
      </w:pPr>
      <w:r>
        <w:rPr>
          <w:rStyle w:val="10"/>
          <w:color w:val="000000"/>
        </w:rPr>
        <w:t>Должность руководителя организации       подпись    расшифровка подписи общественного объединения.</w:t>
      </w:r>
    </w:p>
    <w:p w:rsidR="00654B7A" w:rsidRDefault="00654B7A" w:rsidP="00654B7A">
      <w:pPr>
        <w:pStyle w:val="a4"/>
        <w:shd w:val="clear" w:color="auto" w:fill="auto"/>
        <w:spacing w:after="0" w:line="240" w:lineRule="auto"/>
        <w:ind w:right="280"/>
        <w:contextualSpacing/>
        <w:rPr>
          <w:rStyle w:val="10"/>
          <w:color w:val="000000"/>
        </w:rPr>
      </w:pPr>
    </w:p>
    <w:p w:rsidR="00654B7A" w:rsidRDefault="00654B7A" w:rsidP="00654B7A">
      <w:pPr>
        <w:pStyle w:val="a4"/>
        <w:shd w:val="clear" w:color="auto" w:fill="auto"/>
        <w:spacing w:after="0" w:line="240" w:lineRule="auto"/>
        <w:ind w:right="280"/>
        <w:contextualSpacing/>
      </w:pPr>
    </w:p>
    <w:p w:rsidR="00654B7A" w:rsidRDefault="00654B7A" w:rsidP="00654B7A">
      <w:pPr>
        <w:pStyle w:val="a4"/>
        <w:shd w:val="clear" w:color="auto" w:fill="auto"/>
        <w:spacing w:after="0" w:line="240" w:lineRule="auto"/>
        <w:contextualSpacing/>
        <w:rPr>
          <w:rStyle w:val="10"/>
          <w:b w:val="0"/>
          <w:bCs w:val="0"/>
          <w:color w:val="000000"/>
        </w:rPr>
      </w:pPr>
      <w:r>
        <w:rPr>
          <w:rStyle w:val="10"/>
          <w:b w:val="0"/>
          <w:bCs w:val="0"/>
          <w:color w:val="000000"/>
        </w:rPr>
        <w:t xml:space="preserve">Ф.И.О. исполнителя                                          </w:t>
      </w:r>
    </w:p>
    <w:p w:rsidR="00654B7A" w:rsidRDefault="00654B7A" w:rsidP="00654B7A">
      <w:pPr>
        <w:pStyle w:val="a4"/>
        <w:shd w:val="clear" w:color="auto" w:fill="auto"/>
        <w:spacing w:after="0" w:line="240" w:lineRule="auto"/>
        <w:contextualSpacing/>
        <w:rPr>
          <w:rStyle w:val="10"/>
          <w:b w:val="0"/>
          <w:bCs w:val="0"/>
          <w:color w:val="000000"/>
        </w:rPr>
      </w:pPr>
      <w:r>
        <w:rPr>
          <w:rStyle w:val="10"/>
          <w:b w:val="0"/>
          <w:bCs w:val="0"/>
          <w:color w:val="000000"/>
        </w:rPr>
        <w:t>телефон</w:t>
      </w:r>
    </w:p>
    <w:p w:rsidR="00654B7A" w:rsidRDefault="00654B7A" w:rsidP="00654B7A">
      <w:pPr>
        <w:widowControl/>
        <w:rPr>
          <w:rFonts w:ascii="Times New Roman" w:hAnsi="Times New Roman" w:cs="Times New Roman"/>
          <w:color w:val="auto"/>
          <w:sz w:val="27"/>
          <w:szCs w:val="27"/>
        </w:rPr>
        <w:sectPr w:rsidR="00654B7A">
          <w:type w:val="continuous"/>
          <w:pgSz w:w="11909" w:h="16838"/>
          <w:pgMar w:top="1725" w:right="1135" w:bottom="2575" w:left="1159" w:header="0" w:footer="3" w:gutter="0"/>
          <w:cols w:space="720"/>
        </w:sectPr>
      </w:pPr>
    </w:p>
    <w:p w:rsidR="00654B7A" w:rsidRDefault="00654B7A" w:rsidP="00654B7A">
      <w:pPr>
        <w:pStyle w:val="a4"/>
        <w:shd w:val="clear" w:color="auto" w:fill="auto"/>
        <w:spacing w:after="0" w:line="240" w:lineRule="auto"/>
        <w:contextualSpacing/>
        <w:rPr>
          <w:rStyle w:val="10"/>
          <w:b w:val="0"/>
          <w:bCs w:val="0"/>
          <w:color w:val="000000"/>
        </w:rPr>
      </w:pPr>
    </w:p>
    <w:p w:rsidR="00654B7A" w:rsidRDefault="00654B7A" w:rsidP="00654B7A">
      <w:pPr>
        <w:pStyle w:val="a4"/>
        <w:shd w:val="clear" w:color="auto" w:fill="auto"/>
        <w:spacing w:after="0" w:line="240" w:lineRule="auto"/>
        <w:contextualSpacing/>
      </w:pPr>
      <w:r>
        <w:rPr>
          <w:rStyle w:val="10"/>
          <w:color w:val="000000"/>
        </w:rPr>
        <w:t xml:space="preserve">                                                                Приложение 4</w:t>
      </w:r>
    </w:p>
    <w:p w:rsidR="00654B7A" w:rsidRDefault="00654B7A" w:rsidP="00654B7A">
      <w:pPr>
        <w:pStyle w:val="a4"/>
        <w:shd w:val="clear" w:color="auto" w:fill="auto"/>
        <w:spacing w:after="341" w:line="240" w:lineRule="auto"/>
        <w:ind w:left="4400" w:right="260"/>
        <w:contextualSpacing/>
        <w:rPr>
          <w:rFonts w:ascii="Times New Roman" w:hAnsi="Times New Roman"/>
          <w:b/>
          <w:bCs/>
          <w:color w:val="000000"/>
          <w:shd w:val="clear" w:color="auto" w:fill="FFFFFF"/>
        </w:rPr>
      </w:pPr>
      <w:r>
        <w:rPr>
          <w:rStyle w:val="10"/>
          <w:color w:val="000000"/>
        </w:rPr>
        <w:t xml:space="preserve">к административному регламенту предоставления архивным отделом администрации </w:t>
      </w:r>
      <w:proofErr w:type="spellStart"/>
      <w:r>
        <w:rPr>
          <w:rStyle w:val="10"/>
          <w:color w:val="000000"/>
        </w:rPr>
        <w:t>Ипатовского</w:t>
      </w:r>
      <w:proofErr w:type="spellEnd"/>
      <w:r>
        <w:rPr>
          <w:rStyle w:val="10"/>
          <w:color w:val="000000"/>
        </w:rPr>
        <w:t xml:space="preserve"> городского округа Ставропольского края </w:t>
      </w:r>
      <w:r>
        <w:rPr>
          <w:rStyle w:val="CordiaNew"/>
          <w:rFonts w:ascii="Times New Roman" w:hAnsi="Times New Roman"/>
          <w:bCs w:val="0"/>
          <w:color w:val="000000"/>
          <w:sz w:val="28"/>
          <w:szCs w:val="28"/>
        </w:rPr>
        <w:t>государственной услуги «Информационное обеспечение граждан, организаций и общественных объ</w:t>
      </w:r>
      <w:r>
        <w:rPr>
          <w:rStyle w:val="CordiaNew"/>
          <w:rFonts w:ascii="Times New Roman" w:hAnsi="Times New Roman"/>
          <w:bCs w:val="0"/>
          <w:color w:val="000000"/>
          <w:sz w:val="28"/>
          <w:szCs w:val="28"/>
        </w:rPr>
        <w:softHyphen/>
        <w:t>единений по документам Архивного фонда Ставропольского края, находя</w:t>
      </w:r>
      <w:r>
        <w:rPr>
          <w:rStyle w:val="CordiaNew"/>
          <w:rFonts w:ascii="Times New Roman" w:hAnsi="Times New Roman"/>
          <w:bCs w:val="0"/>
          <w:color w:val="000000"/>
          <w:sz w:val="28"/>
          <w:szCs w:val="28"/>
        </w:rPr>
        <w:softHyphen/>
        <w:t>щимся на временном хранении в архивных отделах администраций муници</w:t>
      </w:r>
      <w:r>
        <w:rPr>
          <w:rStyle w:val="CordiaNew"/>
          <w:rFonts w:ascii="Times New Roman" w:hAnsi="Times New Roman"/>
          <w:bCs w:val="0"/>
          <w:color w:val="000000"/>
          <w:sz w:val="28"/>
          <w:szCs w:val="28"/>
        </w:rPr>
        <w:softHyphen/>
        <w:t>пальных районов и городских округов Ставропольского края»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</w:t>
      </w:r>
    </w:p>
    <w:p w:rsidR="00654B7A" w:rsidRDefault="00654B7A" w:rsidP="00654B7A">
      <w:pPr>
        <w:pStyle w:val="a4"/>
        <w:shd w:val="clear" w:color="auto" w:fill="auto"/>
        <w:spacing w:after="1301" w:line="240" w:lineRule="auto"/>
        <w:ind w:left="4400" w:right="20"/>
        <w:contextualSpacing/>
        <w:rPr>
          <w:rStyle w:val="10"/>
        </w:rPr>
      </w:pPr>
    </w:p>
    <w:p w:rsidR="00654B7A" w:rsidRDefault="00654B7A" w:rsidP="00654B7A">
      <w:pPr>
        <w:pStyle w:val="a4"/>
        <w:shd w:val="clear" w:color="auto" w:fill="auto"/>
        <w:spacing w:after="1301" w:line="240" w:lineRule="auto"/>
        <w:ind w:left="4400" w:right="20"/>
        <w:contextualSpacing/>
      </w:pPr>
      <w:r>
        <w:rPr>
          <w:rStyle w:val="10"/>
          <w:color w:val="000000"/>
        </w:rPr>
        <w:t>Образец заявления</w:t>
      </w:r>
    </w:p>
    <w:p w:rsidR="00654B7A" w:rsidRDefault="00654B7A" w:rsidP="00654B7A">
      <w:pPr>
        <w:pStyle w:val="a4"/>
        <w:shd w:val="clear" w:color="auto" w:fill="auto"/>
        <w:tabs>
          <w:tab w:val="left" w:leader="underscore" w:pos="3797"/>
          <w:tab w:val="left" w:leader="underscore" w:pos="4694"/>
        </w:tabs>
        <w:spacing w:after="0" w:line="240" w:lineRule="auto"/>
        <w:ind w:left="720" w:right="4740"/>
        <w:contextualSpacing/>
        <w:rPr>
          <w:rStyle w:val="10"/>
          <w:color w:val="000000"/>
        </w:rPr>
      </w:pPr>
    </w:p>
    <w:p w:rsidR="00654B7A" w:rsidRDefault="00654B7A" w:rsidP="00654B7A">
      <w:pPr>
        <w:pStyle w:val="a4"/>
        <w:shd w:val="clear" w:color="auto" w:fill="auto"/>
        <w:tabs>
          <w:tab w:val="left" w:leader="underscore" w:pos="3797"/>
          <w:tab w:val="left" w:leader="underscore" w:pos="4694"/>
        </w:tabs>
        <w:spacing w:after="0" w:line="240" w:lineRule="auto"/>
        <w:ind w:left="720" w:right="4740"/>
        <w:contextualSpacing/>
      </w:pPr>
      <w:r>
        <w:rPr>
          <w:rStyle w:val="10"/>
          <w:color w:val="000000"/>
        </w:rPr>
        <w:t>Бланк организации, общественного объединения исходящая дата</w:t>
      </w:r>
      <w:r>
        <w:rPr>
          <w:rStyle w:val="10"/>
          <w:color w:val="000000"/>
        </w:rPr>
        <w:tab/>
        <w:t>№</w:t>
      </w:r>
      <w:r>
        <w:rPr>
          <w:rStyle w:val="10"/>
          <w:color w:val="000000"/>
        </w:rPr>
        <w:tab/>
      </w:r>
    </w:p>
    <w:p w:rsidR="00654B7A" w:rsidRDefault="00654B7A" w:rsidP="00654B7A">
      <w:pPr>
        <w:pStyle w:val="a4"/>
        <w:shd w:val="clear" w:color="auto" w:fill="auto"/>
        <w:spacing w:after="600" w:line="240" w:lineRule="auto"/>
        <w:ind w:left="6400" w:right="20"/>
        <w:contextualSpacing/>
      </w:pPr>
      <w:r>
        <w:rPr>
          <w:rStyle w:val="10"/>
          <w:color w:val="000000"/>
        </w:rPr>
        <w:t xml:space="preserve">Начальнику архивного отдела администрации </w:t>
      </w:r>
      <w:proofErr w:type="spellStart"/>
      <w:r>
        <w:rPr>
          <w:rStyle w:val="10"/>
          <w:color w:val="000000"/>
        </w:rPr>
        <w:t>Ипатовского</w:t>
      </w:r>
      <w:proofErr w:type="spellEnd"/>
      <w:r>
        <w:rPr>
          <w:rStyle w:val="10"/>
          <w:color w:val="000000"/>
        </w:rPr>
        <w:t xml:space="preserve"> городского округа Ставропольского края</w:t>
      </w:r>
    </w:p>
    <w:p w:rsidR="00654B7A" w:rsidRDefault="00654B7A" w:rsidP="00654B7A">
      <w:pPr>
        <w:pStyle w:val="a4"/>
        <w:shd w:val="clear" w:color="auto" w:fill="auto"/>
        <w:tabs>
          <w:tab w:val="left" w:leader="underscore" w:pos="9092"/>
        </w:tabs>
        <w:spacing w:after="300" w:line="240" w:lineRule="auto"/>
        <w:ind w:left="20" w:right="20" w:firstLine="720"/>
        <w:contextualSpacing/>
        <w:jc w:val="both"/>
        <w:rPr>
          <w:rStyle w:val="10"/>
          <w:color w:val="000000"/>
        </w:rPr>
      </w:pPr>
    </w:p>
    <w:p w:rsidR="00654B7A" w:rsidRDefault="00654B7A" w:rsidP="00654B7A">
      <w:pPr>
        <w:pStyle w:val="a4"/>
        <w:shd w:val="clear" w:color="auto" w:fill="auto"/>
        <w:tabs>
          <w:tab w:val="left" w:leader="underscore" w:pos="9092"/>
        </w:tabs>
        <w:spacing w:after="300" w:line="240" w:lineRule="auto"/>
        <w:ind w:left="20" w:right="20" w:firstLine="720"/>
        <w:contextualSpacing/>
        <w:jc w:val="both"/>
      </w:pPr>
      <w:r>
        <w:rPr>
          <w:rStyle w:val="10"/>
          <w:color w:val="000000"/>
        </w:rPr>
        <w:t>Организация (общественное объединение) просит предоставить копию документа (указать вид, дату, номер и наименование документа), подтвер</w:t>
      </w:r>
      <w:r>
        <w:rPr>
          <w:rStyle w:val="10"/>
          <w:color w:val="000000"/>
        </w:rPr>
        <w:softHyphen/>
        <w:t>ждающего право (указать наименование организации) на владение земель</w:t>
      </w:r>
      <w:r>
        <w:rPr>
          <w:rStyle w:val="10"/>
          <w:color w:val="000000"/>
        </w:rPr>
        <w:softHyphen/>
        <w:t>ным участком, расположенным по адресу:</w:t>
      </w:r>
      <w:r>
        <w:rPr>
          <w:rStyle w:val="10"/>
          <w:color w:val="000000"/>
        </w:rPr>
        <w:tab/>
        <w:t>.</w:t>
      </w:r>
    </w:p>
    <w:p w:rsidR="00654B7A" w:rsidRDefault="00654B7A" w:rsidP="00654B7A">
      <w:pPr>
        <w:pStyle w:val="a4"/>
        <w:shd w:val="clear" w:color="auto" w:fill="auto"/>
        <w:tabs>
          <w:tab w:val="left" w:pos="5593"/>
        </w:tabs>
        <w:spacing w:after="0" w:line="240" w:lineRule="auto"/>
        <w:contextualSpacing/>
        <w:jc w:val="both"/>
        <w:rPr>
          <w:rStyle w:val="10"/>
          <w:color w:val="000000"/>
        </w:rPr>
      </w:pPr>
    </w:p>
    <w:p w:rsidR="00654B7A" w:rsidRDefault="00654B7A" w:rsidP="00654B7A">
      <w:pPr>
        <w:pStyle w:val="a4"/>
        <w:shd w:val="clear" w:color="auto" w:fill="auto"/>
        <w:tabs>
          <w:tab w:val="left" w:pos="5593"/>
        </w:tabs>
        <w:spacing w:after="0" w:line="240" w:lineRule="auto"/>
        <w:contextualSpacing/>
        <w:jc w:val="both"/>
      </w:pPr>
      <w:r>
        <w:rPr>
          <w:rStyle w:val="10"/>
          <w:color w:val="000000"/>
        </w:rPr>
        <w:t>Должность руководителя организации,</w:t>
      </w:r>
      <w:r>
        <w:rPr>
          <w:rStyle w:val="10"/>
          <w:color w:val="000000"/>
        </w:rPr>
        <w:tab/>
        <w:t>подпись расшифровка подписи</w:t>
      </w:r>
    </w:p>
    <w:p w:rsidR="00654B7A" w:rsidRDefault="00654B7A" w:rsidP="00654B7A">
      <w:pPr>
        <w:pStyle w:val="a4"/>
        <w:shd w:val="clear" w:color="auto" w:fill="auto"/>
        <w:spacing w:after="0" w:line="240" w:lineRule="auto"/>
        <w:ind w:left="20"/>
        <w:contextualSpacing/>
      </w:pPr>
      <w:r>
        <w:rPr>
          <w:rStyle w:val="10"/>
          <w:color w:val="000000"/>
        </w:rPr>
        <w:t>общественного объединения</w:t>
      </w:r>
    </w:p>
    <w:p w:rsidR="00654B7A" w:rsidRDefault="00654B7A" w:rsidP="00654B7A">
      <w:pPr>
        <w:pStyle w:val="a4"/>
        <w:shd w:val="clear" w:color="auto" w:fill="auto"/>
        <w:spacing w:after="0" w:line="240" w:lineRule="auto"/>
        <w:contextualSpacing/>
        <w:rPr>
          <w:rStyle w:val="10"/>
          <w:b w:val="0"/>
          <w:bCs w:val="0"/>
          <w:color w:val="000000"/>
        </w:rPr>
      </w:pPr>
    </w:p>
    <w:p w:rsidR="00654B7A" w:rsidRDefault="00654B7A" w:rsidP="00654B7A">
      <w:pPr>
        <w:pStyle w:val="a4"/>
        <w:shd w:val="clear" w:color="auto" w:fill="auto"/>
        <w:spacing w:after="0" w:line="240" w:lineRule="auto"/>
        <w:contextualSpacing/>
        <w:rPr>
          <w:rStyle w:val="10"/>
          <w:b w:val="0"/>
          <w:bCs w:val="0"/>
          <w:color w:val="000000"/>
        </w:rPr>
      </w:pPr>
      <w:r>
        <w:rPr>
          <w:rStyle w:val="10"/>
          <w:b w:val="0"/>
          <w:bCs w:val="0"/>
          <w:color w:val="000000"/>
        </w:rPr>
        <w:t xml:space="preserve">Ф.И.О. исполнителя                                          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rPr>
          <w:rStyle w:val="10"/>
          <w:b w:val="0"/>
          <w:bCs w:val="0"/>
          <w:color w:val="000000"/>
        </w:rPr>
      </w:pPr>
      <w:r>
        <w:rPr>
          <w:rStyle w:val="10"/>
          <w:b w:val="0"/>
          <w:bCs w:val="0"/>
          <w:color w:val="000000"/>
        </w:rPr>
        <w:t>телефон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rPr>
          <w:rStyle w:val="10"/>
          <w:b w:val="0"/>
          <w:bCs w:val="0"/>
          <w:color w:val="000000"/>
        </w:rPr>
      </w:pPr>
    </w:p>
    <w:p w:rsidR="00654B7A" w:rsidRDefault="00654B7A" w:rsidP="00654B7A">
      <w:pPr>
        <w:pStyle w:val="a4"/>
        <w:shd w:val="clear" w:color="auto" w:fill="auto"/>
        <w:spacing w:after="0" w:line="322" w:lineRule="exact"/>
        <w:rPr>
          <w:rStyle w:val="10"/>
          <w:color w:val="000000"/>
        </w:rPr>
      </w:pPr>
      <w:r>
        <w:rPr>
          <w:rStyle w:val="10"/>
          <w:b w:val="0"/>
          <w:bCs w:val="0"/>
          <w:color w:val="000000"/>
        </w:rPr>
        <w:t xml:space="preserve">                                                               </w:t>
      </w:r>
      <w:r>
        <w:rPr>
          <w:rStyle w:val="10"/>
          <w:color w:val="000000"/>
        </w:rPr>
        <w:t xml:space="preserve"> </w:t>
      </w: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4395"/>
        <w:rPr>
          <w:rStyle w:val="10"/>
          <w:color w:val="000000"/>
        </w:rPr>
      </w:pP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4395"/>
        <w:rPr>
          <w:rStyle w:val="10"/>
          <w:color w:val="000000"/>
        </w:rPr>
      </w:pP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4395"/>
        <w:rPr>
          <w:rStyle w:val="10"/>
          <w:color w:val="000000"/>
        </w:rPr>
      </w:pP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4395"/>
        <w:rPr>
          <w:rStyle w:val="10"/>
          <w:color w:val="000000"/>
        </w:rPr>
      </w:pPr>
    </w:p>
    <w:p w:rsidR="00654B7A" w:rsidRDefault="00654B7A" w:rsidP="00654B7A">
      <w:pPr>
        <w:pStyle w:val="a4"/>
        <w:shd w:val="clear" w:color="auto" w:fill="auto"/>
        <w:spacing w:after="0" w:line="322" w:lineRule="exact"/>
        <w:ind w:left="4395"/>
      </w:pPr>
      <w:r>
        <w:rPr>
          <w:rStyle w:val="10"/>
          <w:color w:val="000000"/>
        </w:rPr>
        <w:lastRenderedPageBreak/>
        <w:t xml:space="preserve"> Приложение 5</w:t>
      </w:r>
    </w:p>
    <w:p w:rsidR="00654B7A" w:rsidRDefault="00654B7A" w:rsidP="00654B7A">
      <w:pPr>
        <w:pStyle w:val="a4"/>
        <w:shd w:val="clear" w:color="auto" w:fill="auto"/>
        <w:spacing w:after="341" w:line="322" w:lineRule="exact"/>
        <w:ind w:left="4400" w:right="260"/>
        <w:rPr>
          <w:rStyle w:val="10"/>
          <w:color w:val="000000"/>
        </w:rPr>
      </w:pPr>
      <w:r>
        <w:rPr>
          <w:rStyle w:val="10"/>
          <w:color w:val="000000"/>
        </w:rPr>
        <w:t xml:space="preserve">к административному регламенту предоставления архивным отделом администрации </w:t>
      </w:r>
      <w:proofErr w:type="spellStart"/>
      <w:r>
        <w:rPr>
          <w:rStyle w:val="10"/>
          <w:color w:val="000000"/>
        </w:rPr>
        <w:t>Ипатовского</w:t>
      </w:r>
      <w:proofErr w:type="spellEnd"/>
      <w:r>
        <w:rPr>
          <w:rStyle w:val="10"/>
          <w:color w:val="000000"/>
        </w:rPr>
        <w:t xml:space="preserve"> городского округа Ставропольского края </w:t>
      </w:r>
      <w:r>
        <w:rPr>
          <w:rStyle w:val="CordiaNew"/>
          <w:rFonts w:ascii="Times New Roman" w:hAnsi="Times New Roman"/>
          <w:bCs w:val="0"/>
          <w:color w:val="000000"/>
          <w:sz w:val="28"/>
          <w:szCs w:val="28"/>
        </w:rPr>
        <w:t>государственной услуги «Информационное обеспечение граждан, организаций и общественных объ</w:t>
      </w:r>
      <w:r>
        <w:rPr>
          <w:rStyle w:val="CordiaNew"/>
          <w:rFonts w:ascii="Times New Roman" w:hAnsi="Times New Roman"/>
          <w:bCs w:val="0"/>
          <w:color w:val="000000"/>
          <w:sz w:val="28"/>
          <w:szCs w:val="28"/>
        </w:rPr>
        <w:softHyphen/>
        <w:t>единений по документам Архивного фонда Ставропольского края, находя</w:t>
      </w:r>
      <w:r>
        <w:rPr>
          <w:rStyle w:val="CordiaNew"/>
          <w:rFonts w:ascii="Times New Roman" w:hAnsi="Times New Roman"/>
          <w:bCs w:val="0"/>
          <w:color w:val="000000"/>
          <w:sz w:val="28"/>
          <w:szCs w:val="28"/>
        </w:rPr>
        <w:softHyphen/>
        <w:t>щимся на временном хранении в архивных отделах администраций муници</w:t>
      </w:r>
      <w:r>
        <w:rPr>
          <w:rStyle w:val="CordiaNew"/>
          <w:rFonts w:ascii="Times New Roman" w:hAnsi="Times New Roman"/>
          <w:bCs w:val="0"/>
          <w:color w:val="000000"/>
          <w:sz w:val="28"/>
          <w:szCs w:val="28"/>
        </w:rPr>
        <w:softHyphen/>
        <w:t>пальных районов и городских округов Ставропольского края»</w:t>
      </w:r>
      <w:r>
        <w:rPr>
          <w:rStyle w:val="CordiaNew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</w:t>
      </w:r>
    </w:p>
    <w:p w:rsidR="00654B7A" w:rsidRDefault="00654B7A" w:rsidP="00654B7A">
      <w:pPr>
        <w:pStyle w:val="a4"/>
        <w:shd w:val="clear" w:color="auto" w:fill="auto"/>
        <w:spacing w:after="341" w:line="322" w:lineRule="exact"/>
        <w:ind w:left="4400" w:right="260"/>
      </w:pPr>
    </w:p>
    <w:p w:rsidR="00654B7A" w:rsidRDefault="00654B7A" w:rsidP="00654B7A">
      <w:pPr>
        <w:pStyle w:val="a4"/>
        <w:shd w:val="clear" w:color="auto" w:fill="auto"/>
        <w:spacing w:after="240" w:line="322" w:lineRule="exact"/>
        <w:ind w:left="4140" w:right="240"/>
      </w:pPr>
      <w:r>
        <w:rPr>
          <w:rStyle w:val="10"/>
          <w:color w:val="000000"/>
        </w:rPr>
        <w:t>Блок-схема предоставления муниципальной услуги</w:t>
      </w:r>
    </w:p>
    <w:p w:rsidR="00A36D9E" w:rsidRDefault="00654B7A">
      <w:r>
        <w:rPr>
          <w:noProof/>
          <w:color w:val="auto"/>
          <w:sz w:val="2"/>
          <w:szCs w:val="2"/>
        </w:rPr>
        <w:drawing>
          <wp:inline distT="0" distB="0" distL="0" distR="0">
            <wp:extent cx="5400675" cy="35433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36D9E" w:rsidSect="00A36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1C8" w:rsidRDefault="009451C8" w:rsidP="00654B7A">
      <w:r>
        <w:separator/>
      </w:r>
    </w:p>
  </w:endnote>
  <w:endnote w:type="continuationSeparator" w:id="0">
    <w:p w:rsidR="009451C8" w:rsidRDefault="009451C8" w:rsidP="00654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1C8" w:rsidRDefault="009451C8" w:rsidP="00654B7A">
      <w:r>
        <w:separator/>
      </w:r>
    </w:p>
  </w:footnote>
  <w:footnote w:type="continuationSeparator" w:id="0">
    <w:p w:rsidR="009451C8" w:rsidRDefault="009451C8" w:rsidP="00654B7A">
      <w:r>
        <w:continuationSeparator/>
      </w:r>
    </w:p>
  </w:footnote>
  <w:footnote w:id="1">
    <w:p w:rsidR="001976CD" w:rsidRDefault="001976CD" w:rsidP="00654B7A">
      <w:pPr>
        <w:pStyle w:val="a9"/>
        <w:shd w:val="clear" w:color="auto" w:fill="auto"/>
        <w:tabs>
          <w:tab w:val="left" w:pos="130"/>
        </w:tabs>
        <w:spacing w:line="170" w:lineRule="exact"/>
        <w:ind w:left="20"/>
      </w:pPr>
      <w:r>
        <w:rPr>
          <w:rStyle w:val="a8"/>
          <w:color w:val="000000"/>
          <w:vertAlign w:val="superscript"/>
        </w:rPr>
        <w:footnoteRef/>
      </w:r>
      <w:r>
        <w:rPr>
          <w:rStyle w:val="a8"/>
          <w:color w:val="000000"/>
        </w:rPr>
        <w:tab/>
        <w:t>«Собрание законодательства Российской Федерации», 1997, № 41, ст. 8220-8235.</w:t>
      </w:r>
    </w:p>
  </w:footnote>
  <w:footnote w:id="2">
    <w:p w:rsidR="001976CD" w:rsidRDefault="001976CD" w:rsidP="00654B7A">
      <w:pPr>
        <w:pStyle w:val="a9"/>
        <w:shd w:val="clear" w:color="auto" w:fill="auto"/>
        <w:spacing w:line="170" w:lineRule="exact"/>
        <w:ind w:left="60"/>
      </w:pPr>
      <w:r>
        <w:rPr>
          <w:rStyle w:val="a8"/>
          <w:color w:val="000000"/>
        </w:rPr>
        <w:footnoteRef/>
      </w:r>
    </w:p>
    <w:p w:rsidR="001976CD" w:rsidRDefault="001976CD" w:rsidP="00654B7A">
      <w:pPr>
        <w:pStyle w:val="a9"/>
        <w:shd w:val="clear" w:color="auto" w:fill="auto"/>
        <w:spacing w:line="170" w:lineRule="exact"/>
        <w:ind w:left="60"/>
      </w:pPr>
      <w:r>
        <w:rPr>
          <w:rStyle w:val="a8"/>
          <w:color w:val="000000"/>
        </w:rPr>
        <w:t>«Собрание законодательства Российской Федерации», 2004, № 43, ст. 4169.</w:t>
      </w:r>
    </w:p>
  </w:footnote>
  <w:footnote w:id="3">
    <w:p w:rsidR="001976CD" w:rsidRDefault="001976CD" w:rsidP="00654B7A">
      <w:pPr>
        <w:pStyle w:val="a9"/>
        <w:shd w:val="clear" w:color="auto" w:fill="auto"/>
        <w:spacing w:line="170" w:lineRule="exact"/>
        <w:ind w:left="60"/>
        <w:jc w:val="both"/>
      </w:pPr>
      <w:r>
        <w:rPr>
          <w:rStyle w:val="a8"/>
          <w:color w:val="000000"/>
        </w:rPr>
        <w:footnoteRef/>
      </w:r>
    </w:p>
    <w:p w:rsidR="001976CD" w:rsidRDefault="001976CD" w:rsidP="00654B7A">
      <w:pPr>
        <w:pStyle w:val="a9"/>
        <w:shd w:val="clear" w:color="auto" w:fill="auto"/>
        <w:spacing w:line="216" w:lineRule="exact"/>
        <w:ind w:left="60" w:right="20"/>
        <w:jc w:val="both"/>
      </w:pPr>
      <w:r>
        <w:rPr>
          <w:rStyle w:val="a8"/>
          <w:color w:val="000000"/>
        </w:rPr>
        <w:t xml:space="preserve">«Собрание законодательства Российской Федерации», 08.05.2006, </w:t>
      </w:r>
      <w:r>
        <w:rPr>
          <w:rStyle w:val="a8"/>
          <w:color w:val="000000"/>
          <w:lang w:val="en-US"/>
        </w:rPr>
        <w:t>N</w:t>
      </w:r>
      <w:r w:rsidRPr="00654B7A">
        <w:rPr>
          <w:rStyle w:val="a8"/>
          <w:color w:val="000000"/>
        </w:rPr>
        <w:t xml:space="preserve"> </w:t>
      </w:r>
      <w:r>
        <w:rPr>
          <w:rStyle w:val="a8"/>
          <w:color w:val="000000"/>
        </w:rPr>
        <w:t>19, ст. 2060; «Российская газета», 05.05.2006, № 95.</w:t>
      </w:r>
    </w:p>
  </w:footnote>
  <w:footnote w:id="4">
    <w:p w:rsidR="001976CD" w:rsidRDefault="001976CD" w:rsidP="00654B7A">
      <w:pPr>
        <w:pStyle w:val="a9"/>
        <w:shd w:val="clear" w:color="auto" w:fill="auto"/>
        <w:tabs>
          <w:tab w:val="left" w:pos="154"/>
        </w:tabs>
        <w:spacing w:line="216" w:lineRule="exact"/>
        <w:ind w:right="20"/>
        <w:jc w:val="both"/>
      </w:pPr>
      <w:r>
        <w:rPr>
          <w:rStyle w:val="a8"/>
          <w:color w:val="000000"/>
          <w:vertAlign w:val="superscript"/>
        </w:rPr>
        <w:footnoteRef/>
      </w:r>
      <w:r>
        <w:rPr>
          <w:rStyle w:val="a8"/>
          <w:color w:val="000000"/>
        </w:rPr>
        <w:tab/>
        <w:t>«Собрание законодательства Российской Федерации», 02.08.2010, № 31, ст. 4179; «Российская газета», 30.07.2010, № 168.</w:t>
      </w:r>
    </w:p>
  </w:footnote>
  <w:footnote w:id="5">
    <w:p w:rsidR="001976CD" w:rsidRDefault="001976CD" w:rsidP="00654B7A">
      <w:pPr>
        <w:pStyle w:val="a9"/>
        <w:shd w:val="clear" w:color="auto" w:fill="auto"/>
        <w:tabs>
          <w:tab w:val="left" w:pos="120"/>
        </w:tabs>
        <w:spacing w:line="216" w:lineRule="exact"/>
        <w:ind w:right="20"/>
        <w:jc w:val="both"/>
      </w:pPr>
      <w:r>
        <w:rPr>
          <w:rStyle w:val="a8"/>
          <w:color w:val="000000"/>
          <w:vertAlign w:val="superscript"/>
        </w:rPr>
        <w:footnoteRef/>
      </w:r>
      <w:r>
        <w:rPr>
          <w:rStyle w:val="a8"/>
          <w:color w:val="000000"/>
        </w:rPr>
        <w:tab/>
        <w:t>«Сборник законов и других правовых актов Ставропольского края», 20.12.2008, № 36, ст. 7797; «</w:t>
      </w:r>
      <w:proofErr w:type="gramStart"/>
      <w:r>
        <w:rPr>
          <w:rStyle w:val="a8"/>
          <w:color w:val="000000"/>
        </w:rPr>
        <w:t>Ставропольская</w:t>
      </w:r>
      <w:proofErr w:type="gramEnd"/>
      <w:r>
        <w:rPr>
          <w:rStyle w:val="a8"/>
          <w:color w:val="000000"/>
        </w:rPr>
        <w:t xml:space="preserve"> прав</w:t>
      </w:r>
      <w:r>
        <w:rPr>
          <w:rStyle w:val="a8"/>
          <w:color w:val="000000"/>
        </w:rPr>
        <w:softHyphen/>
        <w:t>да», № 251, 15.11.2008.</w:t>
      </w:r>
    </w:p>
  </w:footnote>
  <w:footnote w:id="6">
    <w:p w:rsidR="001976CD" w:rsidRDefault="001976CD" w:rsidP="00654B7A">
      <w:pPr>
        <w:pStyle w:val="a9"/>
        <w:shd w:val="clear" w:color="auto" w:fill="auto"/>
        <w:tabs>
          <w:tab w:val="left" w:pos="115"/>
        </w:tabs>
        <w:spacing w:line="216" w:lineRule="exact"/>
      </w:pPr>
      <w:r>
        <w:rPr>
          <w:rStyle w:val="a8"/>
          <w:color w:val="000000"/>
          <w:vertAlign w:val="superscript"/>
        </w:rPr>
        <w:footnoteRef/>
      </w:r>
      <w:r>
        <w:rPr>
          <w:rStyle w:val="a8"/>
          <w:color w:val="000000"/>
        </w:rPr>
        <w:tab/>
        <w:t>«Российская газета», 08.04.2011, № 95.</w:t>
      </w:r>
    </w:p>
  </w:footnote>
  <w:footnote w:id="7">
    <w:p w:rsidR="001976CD" w:rsidRDefault="001976CD" w:rsidP="00654B7A">
      <w:pPr>
        <w:pStyle w:val="a9"/>
        <w:shd w:val="clear" w:color="auto" w:fill="auto"/>
        <w:tabs>
          <w:tab w:val="left" w:pos="115"/>
        </w:tabs>
        <w:spacing w:line="216" w:lineRule="exact"/>
      </w:pPr>
      <w:r>
        <w:rPr>
          <w:rStyle w:val="a8"/>
          <w:color w:val="000000"/>
          <w:vertAlign w:val="superscript"/>
        </w:rPr>
        <w:footnoteRef/>
      </w:r>
      <w:r>
        <w:rPr>
          <w:rStyle w:val="a8"/>
          <w:color w:val="000000"/>
        </w:rPr>
        <w:tab/>
        <w:t>«Российская газета», 22.08.2012, № 192.</w:t>
      </w:r>
    </w:p>
  </w:footnote>
  <w:footnote w:id="8">
    <w:p w:rsidR="001976CD" w:rsidRDefault="001976CD" w:rsidP="00654B7A">
      <w:pPr>
        <w:pStyle w:val="a9"/>
        <w:shd w:val="clear" w:color="auto" w:fill="auto"/>
        <w:tabs>
          <w:tab w:val="left" w:pos="106"/>
        </w:tabs>
        <w:spacing w:line="216" w:lineRule="exact"/>
      </w:pPr>
      <w:r>
        <w:rPr>
          <w:rStyle w:val="a8"/>
          <w:color w:val="000000"/>
          <w:vertAlign w:val="superscript"/>
        </w:rPr>
        <w:footnoteRef/>
      </w:r>
      <w:r>
        <w:rPr>
          <w:rStyle w:val="a8"/>
          <w:color w:val="000000"/>
        </w:rPr>
        <w:tab/>
        <w:t>«Собрание законодательства Российской Федерации», 11.04.2016, № 15, ст. 2084, «Российская газета», 08.04.2016,</w:t>
      </w:r>
    </w:p>
  </w:footnote>
  <w:footnote w:id="9">
    <w:p w:rsidR="001976CD" w:rsidRDefault="001976CD" w:rsidP="00654B7A">
      <w:pPr>
        <w:pStyle w:val="a9"/>
        <w:shd w:val="clear" w:color="auto" w:fill="auto"/>
        <w:tabs>
          <w:tab w:val="left" w:pos="115"/>
        </w:tabs>
        <w:spacing w:line="230" w:lineRule="exact"/>
      </w:pPr>
      <w:r>
        <w:rPr>
          <w:rStyle w:val="6pt"/>
          <w:color w:val="000000"/>
          <w:vertAlign w:val="superscript"/>
        </w:rPr>
        <w:footnoteRef/>
      </w:r>
      <w:r>
        <w:rPr>
          <w:rStyle w:val="a8"/>
          <w:color w:val="000000"/>
        </w:rPr>
        <w:tab/>
        <w:t>«Сборник законов и других правовых актов Ставропольского края», 15.09.2006, № 23, ст.5806.</w:t>
      </w:r>
    </w:p>
  </w:footnote>
  <w:footnote w:id="10">
    <w:p w:rsidR="001976CD" w:rsidRDefault="001976CD" w:rsidP="00654B7A">
      <w:pPr>
        <w:pStyle w:val="a9"/>
        <w:shd w:val="clear" w:color="auto" w:fill="auto"/>
        <w:tabs>
          <w:tab w:val="left" w:pos="198"/>
        </w:tabs>
        <w:spacing w:line="230" w:lineRule="exact"/>
        <w:ind w:left="20"/>
      </w:pPr>
      <w:r>
        <w:rPr>
          <w:rStyle w:val="6pt"/>
          <w:color w:val="000000"/>
          <w:vertAlign w:val="superscript"/>
        </w:rPr>
        <w:footnoteRef/>
      </w:r>
      <w:r>
        <w:rPr>
          <w:rStyle w:val="a8"/>
          <w:color w:val="000000"/>
        </w:rPr>
        <w:tab/>
        <w:t>«Сборник законов и других правовых актов Ставропольского края", 2005, № 18, ст. 4773.</w:t>
      </w:r>
    </w:p>
  </w:footnote>
  <w:footnote w:id="11">
    <w:p w:rsidR="001976CD" w:rsidRDefault="001976CD" w:rsidP="00654B7A">
      <w:pPr>
        <w:pStyle w:val="a9"/>
        <w:shd w:val="clear" w:color="auto" w:fill="auto"/>
        <w:tabs>
          <w:tab w:val="left" w:pos="198"/>
        </w:tabs>
        <w:spacing w:line="230" w:lineRule="exact"/>
        <w:ind w:left="20"/>
      </w:pPr>
      <w:r>
        <w:rPr>
          <w:rStyle w:val="6pt"/>
          <w:color w:val="000000"/>
          <w:vertAlign w:val="superscript"/>
        </w:rPr>
        <w:footnoteRef/>
      </w:r>
      <w:r>
        <w:rPr>
          <w:rStyle w:val="a8"/>
          <w:color w:val="000000"/>
        </w:rPr>
        <w:tab/>
        <w:t>«Российская газета», 29.07.2006, № 165.</w:t>
      </w:r>
    </w:p>
  </w:footnote>
  <w:footnote w:id="12">
    <w:p w:rsidR="001976CD" w:rsidRDefault="001976CD" w:rsidP="00654B7A">
      <w:pPr>
        <w:pStyle w:val="a9"/>
        <w:shd w:val="clear" w:color="auto" w:fill="auto"/>
        <w:tabs>
          <w:tab w:val="left" w:pos="198"/>
        </w:tabs>
        <w:spacing w:line="230" w:lineRule="exact"/>
        <w:ind w:left="20"/>
      </w:pPr>
      <w:r>
        <w:rPr>
          <w:rStyle w:val="6pt"/>
          <w:color w:val="000000"/>
          <w:vertAlign w:val="superscript"/>
        </w:rPr>
        <w:footnoteRef/>
      </w:r>
      <w:r>
        <w:rPr>
          <w:rStyle w:val="a8"/>
          <w:color w:val="000000"/>
        </w:rPr>
        <w:tab/>
        <w:t>«Бюллетень нормативных федеральных органов исполнительной власти», 2007, № 20.</w:t>
      </w:r>
    </w:p>
  </w:footnote>
  <w:footnote w:id="13">
    <w:p w:rsidR="001976CD" w:rsidRDefault="001976CD" w:rsidP="00654B7A">
      <w:pPr>
        <w:pStyle w:val="20"/>
        <w:shd w:val="clear" w:color="auto" w:fill="auto"/>
        <w:spacing w:line="120" w:lineRule="exact"/>
      </w:pPr>
    </w:p>
    <w:p w:rsidR="001976CD" w:rsidRDefault="001976CD" w:rsidP="00654B7A">
      <w:pPr>
        <w:pStyle w:val="a9"/>
        <w:numPr>
          <w:ilvl w:val="0"/>
          <w:numId w:val="38"/>
        </w:numPr>
        <w:shd w:val="clear" w:color="auto" w:fill="auto"/>
        <w:tabs>
          <w:tab w:val="left" w:pos="198"/>
        </w:tabs>
        <w:spacing w:line="170" w:lineRule="exact"/>
        <w:ind w:left="20"/>
      </w:pPr>
      <w:r>
        <w:rPr>
          <w:rStyle w:val="a8"/>
          <w:color w:val="000000"/>
        </w:rPr>
        <w:t>«Сборник законов и других правовых актов Ставропольского края», 2005, № 4, ст. 4249.</w:t>
      </w:r>
    </w:p>
  </w:footnote>
  <w:footnote w:id="14">
    <w:p w:rsidR="001976CD" w:rsidRDefault="001976CD" w:rsidP="00654B7A">
      <w:pPr>
        <w:pStyle w:val="a9"/>
        <w:shd w:val="clear" w:color="auto" w:fill="auto"/>
        <w:tabs>
          <w:tab w:val="left" w:pos="198"/>
        </w:tabs>
        <w:spacing w:line="170" w:lineRule="exact"/>
        <w:ind w:left="20"/>
      </w:pPr>
      <w:r>
        <w:rPr>
          <w:rStyle w:val="6pt"/>
          <w:color w:val="000000"/>
          <w:vertAlign w:val="superscript"/>
        </w:rPr>
        <w:footnoteRef/>
      </w:r>
      <w:r>
        <w:rPr>
          <w:rStyle w:val="a8"/>
          <w:color w:val="000000"/>
        </w:rPr>
        <w:tab/>
        <w:t>«</w:t>
      </w:r>
      <w:proofErr w:type="gramStart"/>
      <w:r>
        <w:rPr>
          <w:rStyle w:val="a8"/>
          <w:color w:val="000000"/>
        </w:rPr>
        <w:t>Ставропольская</w:t>
      </w:r>
      <w:proofErr w:type="gramEnd"/>
      <w:r>
        <w:rPr>
          <w:rStyle w:val="a8"/>
          <w:color w:val="000000"/>
        </w:rPr>
        <w:t xml:space="preserve"> правда», № 183, 03.08.2011.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0FA47FA"/>
    <w:lvl w:ilvl="0">
      <w:start w:val="13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  <w:vertAlign w:val="superscript"/>
      </w:rPr>
    </w:lvl>
    <w:lvl w:ilvl="1">
      <w:start w:val="13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  <w:vertAlign w:val="superscript"/>
      </w:rPr>
    </w:lvl>
    <w:lvl w:ilvl="2">
      <w:start w:val="13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  <w:vertAlign w:val="superscript"/>
      </w:rPr>
    </w:lvl>
    <w:lvl w:ilvl="3">
      <w:start w:val="13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  <w:vertAlign w:val="superscript"/>
      </w:rPr>
    </w:lvl>
    <w:lvl w:ilvl="4">
      <w:start w:val="13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  <w:vertAlign w:val="superscript"/>
      </w:rPr>
    </w:lvl>
    <w:lvl w:ilvl="5">
      <w:start w:val="13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  <w:vertAlign w:val="superscript"/>
      </w:rPr>
    </w:lvl>
    <w:lvl w:ilvl="6">
      <w:start w:val="13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  <w:vertAlign w:val="superscript"/>
      </w:rPr>
    </w:lvl>
    <w:lvl w:ilvl="7">
      <w:start w:val="13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  <w:vertAlign w:val="superscript"/>
      </w:rPr>
    </w:lvl>
    <w:lvl w:ilvl="8">
      <w:start w:val="13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  <w:vertAlign w:val="superscript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1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1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1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1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1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1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1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1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1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3">
    <w:nsid w:val="00000009"/>
    <w:multiLevelType w:val="multilevel"/>
    <w:tmpl w:val="00000008"/>
    <w:lvl w:ilvl="0">
      <w:start w:val="2"/>
      <w:numFmt w:val="upperRoman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2"/>
      <w:numFmt w:val="upperRoman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2"/>
      <w:numFmt w:val="upperRoman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2"/>
      <w:numFmt w:val="upperRoman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2"/>
      <w:numFmt w:val="upperRoman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2"/>
      <w:numFmt w:val="upperRoman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2"/>
      <w:numFmt w:val="upperRoman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2"/>
      <w:numFmt w:val="upperRoman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2"/>
      <w:numFmt w:val="upperRoman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4">
    <w:nsid w:val="0000000B"/>
    <w:multiLevelType w:val="multilevel"/>
    <w:tmpl w:val="0000000A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2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2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2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2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2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2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2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2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5">
    <w:nsid w:val="0000000D"/>
    <w:multiLevelType w:val="multilevel"/>
    <w:tmpl w:val="0000000C"/>
    <w:lvl w:ilvl="0">
      <w:start w:val="1"/>
      <w:numFmt w:val="decimal"/>
      <w:lvlText w:val="2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2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2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2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2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2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2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2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2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00000011"/>
    <w:multiLevelType w:val="multilevel"/>
    <w:tmpl w:val="0000001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4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8">
    <w:nsid w:val="00000013"/>
    <w:multiLevelType w:val="multilevel"/>
    <w:tmpl w:val="00000012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9">
    <w:nsid w:val="00000015"/>
    <w:multiLevelType w:val="multilevel"/>
    <w:tmpl w:val="00000014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0">
    <w:nsid w:val="00000017"/>
    <w:multiLevelType w:val="multilevel"/>
    <w:tmpl w:val="00000016"/>
    <w:lvl w:ilvl="0">
      <w:start w:val="1"/>
      <w:numFmt w:val="decimal"/>
      <w:lvlText w:val="3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3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3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3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3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3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3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3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3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1">
    <w:nsid w:val="00000019"/>
    <w:multiLevelType w:val="multilevel"/>
    <w:tmpl w:val="00000018"/>
    <w:lvl w:ilvl="0">
      <w:start w:val="1"/>
      <w:numFmt w:val="decimal"/>
      <w:lvlText w:val="3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3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3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3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3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3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3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3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3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2">
    <w:nsid w:val="0000001B"/>
    <w:multiLevelType w:val="multilevel"/>
    <w:tmpl w:val="0000001A"/>
    <w:lvl w:ilvl="0">
      <w:start w:val="4"/>
      <w:numFmt w:val="decimal"/>
      <w:lvlText w:val="3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4"/>
      <w:numFmt w:val="decimal"/>
      <w:lvlText w:val="3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4"/>
      <w:numFmt w:val="decimal"/>
      <w:lvlText w:val="3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4"/>
      <w:numFmt w:val="decimal"/>
      <w:lvlText w:val="3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4"/>
      <w:numFmt w:val="decimal"/>
      <w:lvlText w:val="3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4"/>
      <w:numFmt w:val="decimal"/>
      <w:lvlText w:val="3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4"/>
      <w:numFmt w:val="decimal"/>
      <w:lvlText w:val="3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4"/>
      <w:numFmt w:val="decimal"/>
      <w:lvlText w:val="3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4"/>
      <w:numFmt w:val="decimal"/>
      <w:lvlText w:val="3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3">
    <w:nsid w:val="0000001D"/>
    <w:multiLevelType w:val="multilevel"/>
    <w:tmpl w:val="0000001C"/>
    <w:lvl w:ilvl="0">
      <w:start w:val="1"/>
      <w:numFmt w:val="decimal"/>
      <w:lvlText w:val="3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3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3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3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3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3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3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3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3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4">
    <w:nsid w:val="0000001F"/>
    <w:multiLevelType w:val="multilevel"/>
    <w:tmpl w:val="0000001E"/>
    <w:lvl w:ilvl="0">
      <w:start w:val="1"/>
      <w:numFmt w:val="decimal"/>
      <w:lvlText w:val="3.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3.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3.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3.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3.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3.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3.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3.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3.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5">
    <w:nsid w:val="00000021"/>
    <w:multiLevelType w:val="multilevel"/>
    <w:tmpl w:val="8ED62B16"/>
    <w:lvl w:ilvl="0">
      <w:start w:val="5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5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5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5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5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5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5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5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5"/>
      <w:numFmt w:val="decimal"/>
      <w:lvlText w:val="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6">
    <w:nsid w:val="00000023"/>
    <w:multiLevelType w:val="multilevel"/>
    <w:tmpl w:val="00000022"/>
    <w:lvl w:ilvl="0">
      <w:start w:val="1"/>
      <w:numFmt w:val="decimal"/>
      <w:lvlText w:val="3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3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3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3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3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3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3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3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3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7">
    <w:nsid w:val="00000025"/>
    <w:multiLevelType w:val="multilevel"/>
    <w:tmpl w:val="00000024"/>
    <w:lvl w:ilvl="0">
      <w:start w:val="1"/>
      <w:numFmt w:val="decimal"/>
      <w:lvlText w:val="3.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3.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3.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3.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3.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3.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3.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3.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3.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8">
    <w:nsid w:val="00000027"/>
    <w:multiLevelType w:val="multilevel"/>
    <w:tmpl w:val="00000026"/>
    <w:lvl w:ilvl="0">
      <w:start w:val="1"/>
      <w:numFmt w:val="decimal"/>
      <w:lvlText w:val="3.7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3.7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3.7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3.7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3.7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3.7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3.7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3.7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3.7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9">
    <w:nsid w:val="00000029"/>
    <w:multiLevelType w:val="multilevel"/>
    <w:tmpl w:val="00000028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0">
    <w:nsid w:val="0000002B"/>
    <w:multiLevelType w:val="multilevel"/>
    <w:tmpl w:val="0000002A"/>
    <w:lvl w:ilvl="0">
      <w:start w:val="1"/>
      <w:numFmt w:val="decimal"/>
      <w:lvlText w:val="4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4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4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4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4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4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4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4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4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>
    <w:nsid w:val="0000002D"/>
    <w:multiLevelType w:val="multilevel"/>
    <w:tmpl w:val="0000002C"/>
    <w:lvl w:ilvl="0">
      <w:start w:val="1"/>
      <w:numFmt w:val="decimal"/>
      <w:lvlText w:val="4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4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4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4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4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4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4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4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4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>
    <w:nsid w:val="0000002F"/>
    <w:multiLevelType w:val="multilevel"/>
    <w:tmpl w:val="0000002E"/>
    <w:lvl w:ilvl="0">
      <w:start w:val="1"/>
      <w:numFmt w:val="decimal"/>
      <w:lvlText w:val="4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4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4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4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4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4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4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4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4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00000031"/>
    <w:multiLevelType w:val="multilevel"/>
    <w:tmpl w:val="00000030"/>
    <w:lvl w:ilvl="0">
      <w:start w:val="1"/>
      <w:numFmt w:val="decimal"/>
      <w:lvlText w:val="4.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4.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4.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4.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4.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4.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4.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4.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4.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4">
    <w:nsid w:val="00000033"/>
    <w:multiLevelType w:val="multilevel"/>
    <w:tmpl w:val="00000032"/>
    <w:lvl w:ilvl="0">
      <w:start w:val="1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5">
    <w:nsid w:val="00000035"/>
    <w:multiLevelType w:val="multilevel"/>
    <w:tmpl w:val="00000034"/>
    <w:lvl w:ilvl="0">
      <w:start w:val="1"/>
      <w:numFmt w:val="decimal"/>
      <w:lvlText w:val="5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5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5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5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5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5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5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5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5.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6">
    <w:nsid w:val="00000037"/>
    <w:multiLevelType w:val="multilevel"/>
    <w:tmpl w:val="00000036"/>
    <w:lvl w:ilvl="0">
      <w:start w:val="1"/>
      <w:numFmt w:val="decimal"/>
      <w:lvlText w:val="5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5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5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5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5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5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5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5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5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7">
    <w:nsid w:val="00000039"/>
    <w:multiLevelType w:val="multilevel"/>
    <w:tmpl w:val="00000038"/>
    <w:lvl w:ilvl="0">
      <w:start w:val="1"/>
      <w:numFmt w:val="decimal"/>
      <w:lvlText w:val="5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5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5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5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5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5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5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5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5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8">
    <w:nsid w:val="0000003B"/>
    <w:multiLevelType w:val="multilevel"/>
    <w:tmpl w:val="0000003A"/>
    <w:lvl w:ilvl="0">
      <w:start w:val="4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4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4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4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4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4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4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4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4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9">
    <w:nsid w:val="0000003D"/>
    <w:multiLevelType w:val="multilevel"/>
    <w:tmpl w:val="0000003C"/>
    <w:lvl w:ilvl="0">
      <w:start w:val="1"/>
      <w:numFmt w:val="decimal"/>
      <w:lvlText w:val="5.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5.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5.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5.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5.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5.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5.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5.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5.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30">
    <w:nsid w:val="0000003F"/>
    <w:multiLevelType w:val="multilevel"/>
    <w:tmpl w:val="0000003E"/>
    <w:lvl w:ilvl="0">
      <w:start w:val="1"/>
      <w:numFmt w:val="decimal"/>
      <w:lvlText w:val="5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5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5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5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5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5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5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5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5.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31">
    <w:nsid w:val="00000041"/>
    <w:multiLevelType w:val="multilevel"/>
    <w:tmpl w:val="00000040"/>
    <w:lvl w:ilvl="0">
      <w:start w:val="1"/>
      <w:numFmt w:val="decimal"/>
      <w:lvlText w:val="5.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5.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5.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5.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5.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5.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5.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5.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5.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32">
    <w:nsid w:val="00000043"/>
    <w:multiLevelType w:val="multilevel"/>
    <w:tmpl w:val="00000042"/>
    <w:lvl w:ilvl="0">
      <w:start w:val="1"/>
      <w:numFmt w:val="decimal"/>
      <w:lvlText w:val="5.7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5.7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5.7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5.7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5.7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5.7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5.7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5.7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5.7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33">
    <w:nsid w:val="00000045"/>
    <w:multiLevelType w:val="multilevel"/>
    <w:tmpl w:val="00000044"/>
    <w:lvl w:ilvl="0">
      <w:start w:val="1"/>
      <w:numFmt w:val="decimal"/>
      <w:lvlText w:val="5.8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5.8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5.8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5.8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5.8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5.8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5.8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5.8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5.8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34">
    <w:nsid w:val="00000047"/>
    <w:multiLevelType w:val="multilevel"/>
    <w:tmpl w:val="00000046"/>
    <w:lvl w:ilvl="0">
      <w:start w:val="1"/>
      <w:numFmt w:val="decimal"/>
      <w:lvlText w:val="5.9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5.9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5.9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5.9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5.9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5.9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5.9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5.9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5.9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35">
    <w:nsid w:val="00000049"/>
    <w:multiLevelType w:val="multilevel"/>
    <w:tmpl w:val="00000048"/>
    <w:lvl w:ilvl="0">
      <w:start w:val="1"/>
      <w:numFmt w:val="decimal"/>
      <w:lvlText w:val="5.10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5.10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5.10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5.10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5.10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5.10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5.10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5.10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5.10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36">
    <w:nsid w:val="0000004B"/>
    <w:multiLevelType w:val="multilevel"/>
    <w:tmpl w:val="0000004A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37">
    <w:nsid w:val="4D626D8A"/>
    <w:multiLevelType w:val="multilevel"/>
    <w:tmpl w:val="1A6CF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38">
    <w:nsid w:val="615D00B7"/>
    <w:multiLevelType w:val="hybridMultilevel"/>
    <w:tmpl w:val="A9C8D2C6"/>
    <w:lvl w:ilvl="0" w:tplc="58DEC8D2">
      <w:start w:val="6"/>
      <w:numFmt w:val="upperRoman"/>
      <w:lvlText w:val="%1."/>
      <w:lvlJc w:val="left"/>
      <w:pPr>
        <w:ind w:left="1080" w:hanging="720"/>
      </w:pPr>
      <w:rPr>
        <w:rFonts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38">
    <w:abstractNumId w:val="0"/>
    <w:lvlOverride w:ilvl="0">
      <w:startOverride w:val="13"/>
    </w:lvlOverride>
    <w:lvlOverride w:ilvl="1">
      <w:startOverride w:val="13"/>
    </w:lvlOverride>
    <w:lvlOverride w:ilvl="2">
      <w:startOverride w:val="13"/>
    </w:lvlOverride>
    <w:lvlOverride w:ilvl="3">
      <w:startOverride w:val="13"/>
    </w:lvlOverride>
    <w:lvlOverride w:ilvl="4">
      <w:startOverride w:val="13"/>
    </w:lvlOverride>
    <w:lvlOverride w:ilvl="5">
      <w:startOverride w:val="13"/>
    </w:lvlOverride>
    <w:lvlOverride w:ilvl="6">
      <w:startOverride w:val="13"/>
    </w:lvlOverride>
    <w:lvlOverride w:ilvl="7">
      <w:startOverride w:val="13"/>
    </w:lvlOverride>
    <w:lvlOverride w:ilvl="8">
      <w:startOverride w:val="13"/>
    </w:lvlOverride>
  </w:num>
  <w:num w:numId="39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4B7A"/>
    <w:rsid w:val="000D327B"/>
    <w:rsid w:val="001976CD"/>
    <w:rsid w:val="00654B7A"/>
    <w:rsid w:val="00670520"/>
    <w:rsid w:val="007077EF"/>
    <w:rsid w:val="00740ED5"/>
    <w:rsid w:val="009451C8"/>
    <w:rsid w:val="00A36D9E"/>
    <w:rsid w:val="00A77150"/>
    <w:rsid w:val="00AB695B"/>
    <w:rsid w:val="00D35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B7A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4B7A"/>
    <w:rPr>
      <w:rFonts w:ascii="Times New Roman" w:hAnsi="Times New Roman" w:cs="Times New Roman" w:hint="default"/>
      <w:color w:val="000080"/>
      <w:u w:val="single"/>
    </w:rPr>
  </w:style>
  <w:style w:type="paragraph" w:styleId="a4">
    <w:name w:val="Body Text"/>
    <w:basedOn w:val="a"/>
    <w:link w:val="a5"/>
    <w:uiPriority w:val="99"/>
    <w:unhideWhenUsed/>
    <w:rsid w:val="00654B7A"/>
    <w:pPr>
      <w:shd w:val="clear" w:color="auto" w:fill="FFFFFF"/>
      <w:spacing w:after="360" w:line="240" w:lineRule="atLeast"/>
    </w:pPr>
    <w:rPr>
      <w:rFonts w:cs="Times New Roman"/>
      <w:color w:val="auto"/>
      <w:sz w:val="27"/>
      <w:szCs w:val="27"/>
    </w:rPr>
  </w:style>
  <w:style w:type="character" w:customStyle="1" w:styleId="a5">
    <w:name w:val="Основной текст Знак"/>
    <w:basedOn w:val="a0"/>
    <w:link w:val="a4"/>
    <w:uiPriority w:val="99"/>
    <w:rsid w:val="00654B7A"/>
    <w:rPr>
      <w:rFonts w:ascii="Courier New" w:eastAsia="Times New Roman" w:hAnsi="Courier New" w:cs="Times New Roman"/>
      <w:sz w:val="27"/>
      <w:szCs w:val="27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654B7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654B7A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54B7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54B7A"/>
    <w:rPr>
      <w:rFonts w:ascii="Courier New" w:eastAsia="Times New Roman" w:hAnsi="Courier New" w:cs="Courier New"/>
      <w:color w:val="000000"/>
      <w:sz w:val="16"/>
      <w:szCs w:val="16"/>
      <w:lang w:eastAsia="ru-RU"/>
    </w:rPr>
  </w:style>
  <w:style w:type="character" w:customStyle="1" w:styleId="a8">
    <w:name w:val="Сноска_"/>
    <w:basedOn w:val="a0"/>
    <w:link w:val="a9"/>
    <w:uiPriority w:val="99"/>
    <w:locked/>
    <w:rsid w:val="00654B7A"/>
    <w:rPr>
      <w:rFonts w:ascii="Times New Roman" w:hAnsi="Times New Roman" w:cs="Times New Roman"/>
      <w:sz w:val="17"/>
      <w:szCs w:val="17"/>
      <w:shd w:val="clear" w:color="auto" w:fill="FFFFFF"/>
    </w:rPr>
  </w:style>
  <w:style w:type="paragraph" w:customStyle="1" w:styleId="a9">
    <w:name w:val="Сноска"/>
    <w:basedOn w:val="a"/>
    <w:link w:val="a8"/>
    <w:uiPriority w:val="99"/>
    <w:rsid w:val="00654B7A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17"/>
      <w:szCs w:val="17"/>
      <w:lang w:eastAsia="en-US"/>
    </w:rPr>
  </w:style>
  <w:style w:type="character" w:customStyle="1" w:styleId="2">
    <w:name w:val="Сноска (2)_"/>
    <w:basedOn w:val="a0"/>
    <w:link w:val="20"/>
    <w:uiPriority w:val="99"/>
    <w:locked/>
    <w:rsid w:val="00654B7A"/>
    <w:rPr>
      <w:rFonts w:ascii="Times New Roman" w:hAnsi="Times New Roman" w:cs="Times New Roman"/>
      <w:sz w:val="12"/>
      <w:szCs w:val="12"/>
      <w:shd w:val="clear" w:color="auto" w:fill="FFFFFF"/>
    </w:rPr>
  </w:style>
  <w:style w:type="paragraph" w:customStyle="1" w:styleId="20">
    <w:name w:val="Сноска (2)"/>
    <w:basedOn w:val="a"/>
    <w:link w:val="2"/>
    <w:uiPriority w:val="99"/>
    <w:rsid w:val="00654B7A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12"/>
      <w:szCs w:val="12"/>
      <w:lang w:eastAsia="en-US"/>
    </w:rPr>
  </w:style>
  <w:style w:type="character" w:customStyle="1" w:styleId="21">
    <w:name w:val="Основной текст (2)_"/>
    <w:basedOn w:val="a0"/>
    <w:link w:val="22"/>
    <w:uiPriority w:val="99"/>
    <w:locked/>
    <w:rsid w:val="00654B7A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654B7A"/>
    <w:pPr>
      <w:shd w:val="clear" w:color="auto" w:fill="FFFFFF"/>
      <w:spacing w:before="840" w:after="360" w:line="240" w:lineRule="exact"/>
      <w:ind w:hanging="1060"/>
      <w:jc w:val="both"/>
    </w:pPr>
    <w:rPr>
      <w:rFonts w:ascii="Times New Roman" w:eastAsiaTheme="minorHAnsi" w:hAnsi="Times New Roman" w:cs="Times New Roman"/>
      <w:b/>
      <w:bCs/>
      <w:color w:val="auto"/>
      <w:sz w:val="27"/>
      <w:szCs w:val="27"/>
      <w:lang w:eastAsia="en-US"/>
    </w:rPr>
  </w:style>
  <w:style w:type="character" w:customStyle="1" w:styleId="CordiaNew">
    <w:name w:val="Колонтитул + Cordia New"/>
    <w:aliases w:val="7 pt,Полужирный"/>
    <w:basedOn w:val="a0"/>
    <w:link w:val="1"/>
    <w:uiPriority w:val="99"/>
    <w:locked/>
    <w:rsid w:val="00654B7A"/>
    <w:rPr>
      <w:rFonts w:ascii="Cordia New" w:hAnsi="Cordia New" w:cs="Cordia New"/>
      <w:b/>
      <w:bCs/>
      <w:sz w:val="14"/>
      <w:szCs w:val="14"/>
      <w:shd w:val="clear" w:color="auto" w:fill="FFFFFF"/>
    </w:rPr>
  </w:style>
  <w:style w:type="paragraph" w:customStyle="1" w:styleId="1">
    <w:name w:val="Заголовок №1"/>
    <w:basedOn w:val="a"/>
    <w:link w:val="CordiaNew"/>
    <w:uiPriority w:val="99"/>
    <w:rsid w:val="00654B7A"/>
    <w:pPr>
      <w:shd w:val="clear" w:color="auto" w:fill="FFFFFF"/>
      <w:spacing w:before="240" w:after="420" w:line="240" w:lineRule="atLeast"/>
      <w:ind w:hanging="2100"/>
      <w:jc w:val="center"/>
      <w:outlineLvl w:val="0"/>
    </w:pPr>
    <w:rPr>
      <w:rFonts w:ascii="Cordia New" w:eastAsiaTheme="minorHAnsi" w:hAnsi="Cordia New" w:cs="Cordia New"/>
      <w:b/>
      <w:bCs/>
      <w:color w:val="auto"/>
      <w:sz w:val="14"/>
      <w:szCs w:val="14"/>
      <w:lang w:eastAsia="en-US"/>
    </w:rPr>
  </w:style>
  <w:style w:type="character" w:customStyle="1" w:styleId="31">
    <w:name w:val="Основной текст (3)_"/>
    <w:basedOn w:val="a0"/>
    <w:link w:val="32"/>
    <w:uiPriority w:val="99"/>
    <w:locked/>
    <w:rsid w:val="00654B7A"/>
    <w:rPr>
      <w:rFonts w:ascii="Times New Roman" w:hAnsi="Times New Roman" w:cs="Times New Roman"/>
      <w:sz w:val="17"/>
      <w:szCs w:val="17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654B7A"/>
    <w:pPr>
      <w:shd w:val="clear" w:color="auto" w:fill="FFFFFF"/>
      <w:spacing w:line="240" w:lineRule="atLeast"/>
      <w:jc w:val="center"/>
    </w:pPr>
    <w:rPr>
      <w:rFonts w:ascii="Times New Roman" w:eastAsiaTheme="minorHAnsi" w:hAnsi="Times New Roman" w:cs="Times New Roman"/>
      <w:color w:val="auto"/>
      <w:sz w:val="17"/>
      <w:szCs w:val="17"/>
      <w:lang w:eastAsia="en-US"/>
    </w:rPr>
  </w:style>
  <w:style w:type="paragraph" w:customStyle="1" w:styleId="ConsPlusNonformat">
    <w:name w:val="ConsPlusNonformat"/>
    <w:uiPriority w:val="99"/>
    <w:rsid w:val="00654B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6pt">
    <w:name w:val="Сноска + 6 pt"/>
    <w:basedOn w:val="a8"/>
    <w:uiPriority w:val="99"/>
    <w:rsid w:val="00654B7A"/>
    <w:rPr>
      <w:sz w:val="12"/>
      <w:szCs w:val="12"/>
    </w:rPr>
  </w:style>
  <w:style w:type="character" w:customStyle="1" w:styleId="aa">
    <w:name w:val="Основной текст + Малые прописные"/>
    <w:basedOn w:val="CordiaNew"/>
    <w:uiPriority w:val="99"/>
    <w:rsid w:val="00654B7A"/>
    <w:rPr>
      <w:rFonts w:ascii="Times New Roman" w:hAnsi="Times New Roman" w:cs="Times New Roman"/>
      <w:smallCaps/>
      <w:sz w:val="27"/>
      <w:szCs w:val="27"/>
    </w:rPr>
  </w:style>
  <w:style w:type="character" w:customStyle="1" w:styleId="10">
    <w:name w:val="Основной текст Знак1"/>
    <w:basedOn w:val="a0"/>
    <w:uiPriority w:val="99"/>
    <w:locked/>
    <w:rsid w:val="00654B7A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unhideWhenUsed/>
    <w:rsid w:val="00654B7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54B7A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9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35</Pages>
  <Words>11199</Words>
  <Characters>63838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Мараховский</dc:creator>
  <cp:lastModifiedBy>Мараховский</cp:lastModifiedBy>
  <cp:revision>4</cp:revision>
  <dcterms:created xsi:type="dcterms:W3CDTF">2018-06-20T07:20:00Z</dcterms:created>
  <dcterms:modified xsi:type="dcterms:W3CDTF">2018-06-21T06:40:00Z</dcterms:modified>
</cp:coreProperties>
</file>